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8C637" w14:textId="77777777" w:rsidR="00740EAB" w:rsidRPr="00D8250E" w:rsidRDefault="00740EAB" w:rsidP="00D8250E">
      <w:pPr>
        <w:pStyle w:val="Para03"/>
        <w:suppressAutoHyphens/>
        <w:spacing w:line="240" w:lineRule="auto"/>
        <w:jc w:val="both"/>
        <w:rPr>
          <w:rFonts w:ascii="Verdana" w:hAnsi="Verdana"/>
          <w:b/>
          <w:i w:val="0"/>
          <w:iCs w:val="0"/>
          <w:sz w:val="32"/>
        </w:rPr>
      </w:pPr>
      <w:r w:rsidRPr="00D8250E">
        <w:rPr>
          <w:rFonts w:ascii="Verdana" w:hAnsi="Verdana"/>
          <w:b/>
          <w:i w:val="0"/>
          <w:iCs w:val="0"/>
          <w:sz w:val="32"/>
        </w:rPr>
        <w:t>For Value Received</w:t>
      </w:r>
    </w:p>
    <w:p w14:paraId="4F78668B" w14:textId="51D51FAF" w:rsidR="00740EAB" w:rsidRPr="00D8250E" w:rsidRDefault="00D25CE0" w:rsidP="00D8250E">
      <w:pPr>
        <w:pStyle w:val="Para18"/>
        <w:suppressAutoHyphens/>
        <w:spacing w:line="240" w:lineRule="auto"/>
        <w:ind w:firstLine="0"/>
        <w:jc w:val="both"/>
        <w:rPr>
          <w:rFonts w:ascii="Verdana" w:hAnsi="Verdana"/>
          <w:i w:val="0"/>
          <w:iCs w:val="0"/>
          <w:sz w:val="24"/>
        </w:rPr>
      </w:pPr>
      <w:r w:rsidRPr="00D8250E">
        <w:rPr>
          <w:rFonts w:ascii="Verdana" w:hAnsi="Verdana"/>
          <w:i w:val="0"/>
          <w:iCs w:val="0"/>
          <w:sz w:val="24"/>
        </w:rPr>
        <w:t>Lawrence Watt-Evans</w:t>
      </w:r>
    </w:p>
    <w:p w14:paraId="5902C39A" w14:textId="77777777" w:rsidR="00740EAB" w:rsidRPr="00D8250E" w:rsidRDefault="00740EAB" w:rsidP="00D8250E">
      <w:pPr>
        <w:pStyle w:val="Para30"/>
        <w:suppressAutoHyphens/>
        <w:spacing w:line="240" w:lineRule="auto"/>
        <w:ind w:firstLine="283"/>
        <w:rPr>
          <w:rFonts w:ascii="Verdana" w:hAnsi="Verdana"/>
          <w:sz w:val="20"/>
        </w:rPr>
      </w:pPr>
    </w:p>
    <w:p w14:paraId="5A16D45E" w14:textId="77777777" w:rsidR="00740EAB" w:rsidRPr="00D8250E" w:rsidRDefault="00740EAB" w:rsidP="00D8250E">
      <w:pPr>
        <w:pStyle w:val="Para09"/>
        <w:suppressAutoHyphens/>
        <w:spacing w:line="240" w:lineRule="auto"/>
        <w:ind w:firstLine="283"/>
        <w:rPr>
          <w:rFonts w:ascii="Verdana" w:hAnsi="Verdana"/>
          <w:sz w:val="20"/>
        </w:rPr>
      </w:pPr>
      <w:r w:rsidRPr="00D8250E">
        <w:rPr>
          <w:rFonts w:ascii="Verdana" w:hAnsi="Verdana"/>
          <w:sz w:val="20"/>
        </w:rPr>
        <w:t>A</w:t>
      </w:r>
      <w:r w:rsidRPr="00D8250E">
        <w:rPr>
          <w:rStyle w:val="02Text"/>
          <w:rFonts w:ascii="Verdana" w:eastAsia="Times" w:hAnsi="Verdana"/>
          <w:sz w:val="20"/>
        </w:rPr>
        <w:t xml:space="preserve"> </w:t>
      </w:r>
      <w:r w:rsidRPr="00D8250E">
        <w:rPr>
          <w:rFonts w:ascii="Verdana" w:hAnsi="Verdana"/>
          <w:sz w:val="20"/>
        </w:rPr>
        <w:t>cloud of dust arose as Nathan carefully opened the ancient book. He trembled with fear and anticipation as he turned the crumbling pages, searching for the spell he wanted.</w:t>
      </w:r>
    </w:p>
    <w:p w14:paraId="38DE09CB" w14:textId="77777777"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He had spent long years in careful study before determining exactly which book of the thousands of grimoires and arcana held the genuine formulae for summoning the Devil, but at last he had that one nameless, blasphemous volume in his unsteady hands.</w:t>
      </w:r>
    </w:p>
    <w:p w14:paraId="392A7CF3" w14:textId="33D2F01B"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This was the moment of decision</w:t>
      </w:r>
      <w:r w:rsidR="002E70B9">
        <w:rPr>
          <w:rFonts w:ascii="Verdana" w:hAnsi="Verdana"/>
          <w:color w:val="000000"/>
          <w:sz w:val="20"/>
        </w:rPr>
        <w:t xml:space="preserve"> — </w:t>
      </w:r>
      <w:r w:rsidRPr="00D8250E">
        <w:rPr>
          <w:rFonts w:ascii="Verdana" w:hAnsi="Verdana"/>
          <w:color w:val="000000"/>
          <w:sz w:val="20"/>
        </w:rPr>
        <w:t>did he really want to do this? Did he want to give up his soul to an eternity of Hell in exchange for earthly pleasures?</w:t>
      </w:r>
    </w:p>
    <w:p w14:paraId="2E0845B4" w14:textId="6097C9FF"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Yes, he decided, he did. All those years of being pushed around, of watching the big bastards around him enjoying life while he had nothing but pain</w:t>
      </w:r>
      <w:r w:rsidR="002E70B9">
        <w:rPr>
          <w:rFonts w:ascii="Verdana" w:hAnsi="Verdana"/>
          <w:color w:val="000000"/>
          <w:sz w:val="20"/>
        </w:rPr>
        <w:t xml:space="preserve"> — </w:t>
      </w:r>
      <w:r w:rsidRPr="00D8250E">
        <w:rPr>
          <w:rFonts w:ascii="Verdana" w:hAnsi="Verdana"/>
          <w:color w:val="000000"/>
          <w:sz w:val="20"/>
        </w:rPr>
        <w:t>he wanted some payback. He wanted to be healthy. He wanted to be rich enough that his size and looks did</w:t>
      </w:r>
      <w:r w:rsidR="00D8250E">
        <w:rPr>
          <w:rFonts w:ascii="Verdana" w:hAnsi="Verdana"/>
          <w:color w:val="000000"/>
          <w:sz w:val="20"/>
        </w:rPr>
        <w:t>n’t</w:t>
      </w:r>
      <w:r w:rsidRPr="00D8250E">
        <w:rPr>
          <w:rFonts w:ascii="Verdana" w:hAnsi="Verdana"/>
          <w:color w:val="000000"/>
          <w:sz w:val="20"/>
        </w:rPr>
        <w:t xml:space="preserve"> matter. He wanted to live long enough to see his tormentors buried. He did</w:t>
      </w:r>
      <w:r w:rsidR="00D8250E">
        <w:rPr>
          <w:rFonts w:ascii="Verdana" w:hAnsi="Verdana"/>
          <w:color w:val="000000"/>
          <w:sz w:val="20"/>
        </w:rPr>
        <w:t>n’t</w:t>
      </w:r>
      <w:r w:rsidRPr="00D8250E">
        <w:rPr>
          <w:rFonts w:ascii="Verdana" w:hAnsi="Verdana"/>
          <w:color w:val="000000"/>
          <w:sz w:val="20"/>
        </w:rPr>
        <w:t xml:space="preserve"> particularly want to</w:t>
      </w:r>
      <w:r w:rsidRPr="00D8250E">
        <w:rPr>
          <w:rStyle w:val="01Text"/>
          <w:rFonts w:ascii="Verdana" w:hAnsi="Verdana"/>
          <w:color w:val="000000"/>
          <w:sz w:val="20"/>
        </w:rPr>
        <w:t xml:space="preserve"> </w:t>
      </w:r>
      <w:r w:rsidRPr="00D8250E">
        <w:rPr>
          <w:rStyle w:val="00Text"/>
          <w:rFonts w:ascii="Verdana" w:hAnsi="Verdana"/>
          <w:color w:val="000000"/>
          <w:sz w:val="20"/>
        </w:rPr>
        <w:t>hurt</w:t>
      </w:r>
      <w:r w:rsidRPr="00D8250E">
        <w:rPr>
          <w:rStyle w:val="01Text"/>
          <w:rFonts w:ascii="Verdana" w:hAnsi="Verdana"/>
          <w:color w:val="000000"/>
          <w:sz w:val="20"/>
        </w:rPr>
        <w:t xml:space="preserve"> </w:t>
      </w:r>
      <w:r w:rsidRPr="00D8250E">
        <w:rPr>
          <w:rFonts w:ascii="Verdana" w:hAnsi="Verdana"/>
          <w:color w:val="000000"/>
          <w:sz w:val="20"/>
        </w:rPr>
        <w:t>anyone</w:t>
      </w:r>
      <w:r w:rsidR="002E70B9">
        <w:rPr>
          <w:rFonts w:ascii="Verdana" w:hAnsi="Verdana"/>
          <w:color w:val="000000"/>
          <w:sz w:val="20"/>
        </w:rPr>
        <w:t xml:space="preserve"> — </w:t>
      </w:r>
      <w:r w:rsidRPr="00D8250E">
        <w:rPr>
          <w:rFonts w:ascii="Verdana" w:hAnsi="Verdana"/>
          <w:color w:val="000000"/>
          <w:sz w:val="20"/>
        </w:rPr>
        <w:t>just to gloat over them a little.</w:t>
      </w:r>
    </w:p>
    <w:p w14:paraId="0E66D28D" w14:textId="723E3138"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And as for losing his soul, while he</w:t>
      </w:r>
      <w:r w:rsidR="00D8250E">
        <w:rPr>
          <w:rFonts w:ascii="Verdana" w:hAnsi="Verdana"/>
          <w:color w:val="000000"/>
          <w:sz w:val="20"/>
        </w:rPr>
        <w:t>’d</w:t>
      </w:r>
      <w:r w:rsidRPr="00D8250E">
        <w:rPr>
          <w:rFonts w:ascii="Verdana" w:hAnsi="Verdana"/>
          <w:color w:val="000000"/>
          <w:sz w:val="20"/>
        </w:rPr>
        <w:t xml:space="preserve"> always been a loser, he had</w:t>
      </w:r>
      <w:r w:rsidR="00D8250E">
        <w:rPr>
          <w:rFonts w:ascii="Verdana" w:hAnsi="Verdana"/>
          <w:color w:val="000000"/>
          <w:sz w:val="20"/>
        </w:rPr>
        <w:t>n’t</w:t>
      </w:r>
      <w:r w:rsidRPr="00D8250E">
        <w:rPr>
          <w:rFonts w:ascii="Verdana" w:hAnsi="Verdana"/>
          <w:color w:val="000000"/>
          <w:sz w:val="20"/>
        </w:rPr>
        <w:t xml:space="preserve"> exactly been an angel; the chances were good he</w:t>
      </w:r>
      <w:r w:rsidR="00D8250E">
        <w:rPr>
          <w:rFonts w:ascii="Verdana" w:hAnsi="Verdana"/>
          <w:color w:val="000000"/>
          <w:sz w:val="20"/>
        </w:rPr>
        <w:t>’d</w:t>
      </w:r>
      <w:r w:rsidRPr="00D8250E">
        <w:rPr>
          <w:rFonts w:ascii="Verdana" w:hAnsi="Verdana"/>
          <w:color w:val="000000"/>
          <w:sz w:val="20"/>
        </w:rPr>
        <w:t xml:space="preserve"> be damned anyway, in the end. He turned his attention to the page and read through the detailed instructions</w:t>
      </w:r>
      <w:r w:rsidR="002E70B9">
        <w:rPr>
          <w:rFonts w:ascii="Verdana" w:hAnsi="Verdana"/>
          <w:color w:val="000000"/>
          <w:sz w:val="20"/>
        </w:rPr>
        <w:t xml:space="preserve"> — </w:t>
      </w:r>
      <w:r w:rsidRPr="00D8250E">
        <w:rPr>
          <w:rFonts w:ascii="Verdana" w:hAnsi="Verdana"/>
          <w:color w:val="000000"/>
          <w:sz w:val="20"/>
        </w:rPr>
        <w:t>written, he knew, in the blood of murdered virgins by an insane monk of the seventh century. He pored over them, memorizing every warning, every hint, as well as the ritual itself.</w:t>
      </w:r>
    </w:p>
    <w:p w14:paraId="19A81BA1" w14:textId="4E07EECC"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At last, when he was sure he had</w:t>
      </w:r>
      <w:r w:rsidR="00D8250E">
        <w:rPr>
          <w:rFonts w:ascii="Verdana" w:hAnsi="Verdana"/>
          <w:color w:val="000000"/>
          <w:sz w:val="20"/>
        </w:rPr>
        <w:t>n’t</w:t>
      </w:r>
      <w:r w:rsidRPr="00D8250E">
        <w:rPr>
          <w:rFonts w:ascii="Verdana" w:hAnsi="Verdana"/>
          <w:color w:val="000000"/>
          <w:sz w:val="20"/>
        </w:rPr>
        <w:t xml:space="preserve"> missed anything important, Nathan removed his clothes, drew the elaborate diagram in chalk on the floor of his rented room, lit the seven black candles at the appropriate points, and recited the long, almost unpronounceable incantation while performing the unmentionable rites the book described.</w:t>
      </w:r>
    </w:p>
    <w:p w14:paraId="6138B000" w14:textId="77777777"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At first it seemed that the results were all that he might have asked for. The temperature in the room dropped to well below freezing, but before he had seen more than a single breath emerge white and frosty it soared to sauna heat; the thin twists of smoke from the candles thickened to a swirling funnel cloud that filled the chalk diagram from floor to ceiling; the room grew dim, and eerie laughter echoed uncannily from the walls. A towering, misshapen form appeared amid the smoke, standing in the center of the pentagram.</w:t>
      </w:r>
    </w:p>
    <w:p w14:paraId="56C4D8E6" w14:textId="77777777"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Nathan stared.</w:t>
      </w:r>
    </w:p>
    <w:p w14:paraId="156873A5"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 apparition stood nine feet tall, and was covered with matted red-brown hair; a pair of nasty-looking horns scraped the ceiling, and its eyes glowed golden. It was vaguely human, vaguely goatlike in form; it stood on two crooked legs, and spoke in tones that made Nathan think of steam engines at full throttle.</w:t>
      </w:r>
    </w:p>
    <w:p w14:paraId="1F0CE5B5" w14:textId="4D2F9D95" w:rsidR="00740EAB" w:rsidRP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See my secretary,</w:t>
      </w:r>
      <w:r>
        <w:rPr>
          <w:rFonts w:ascii="Verdana" w:hAnsi="Verdana"/>
          <w:color w:val="000000"/>
          <w:sz w:val="20"/>
        </w:rPr>
        <w:t xml:space="preserve">” </w:t>
      </w:r>
      <w:r w:rsidR="00740EAB" w:rsidRPr="00D8250E">
        <w:rPr>
          <w:rFonts w:ascii="Verdana" w:hAnsi="Verdana"/>
          <w:color w:val="000000"/>
          <w:sz w:val="20"/>
        </w:rPr>
        <w:t>it said.</w:t>
      </w:r>
    </w:p>
    <w:p w14:paraId="550E08C1"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Then it vanished, much more abruptly than it had appeared, and was instantly replaced by an attractive young blonde, standing nude in the pentagram, her hair tied back in a bun, wire-frame glasses on her nose, a pad and pencil in her hands.</w:t>
      </w:r>
    </w:p>
    <w:p w14:paraId="26DBB165" w14:textId="148AF2EA" w:rsidR="00740EAB" w:rsidRP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May I help you?</w:t>
      </w:r>
      <w:r>
        <w:rPr>
          <w:rFonts w:ascii="Verdana" w:hAnsi="Verdana"/>
          <w:color w:val="000000"/>
          <w:sz w:val="20"/>
        </w:rPr>
        <w:t xml:space="preserve">” </w:t>
      </w:r>
      <w:r w:rsidR="00740EAB" w:rsidRPr="00D8250E">
        <w:rPr>
          <w:rFonts w:ascii="Verdana" w:hAnsi="Verdana"/>
          <w:color w:val="000000"/>
          <w:sz w:val="20"/>
        </w:rPr>
        <w:t>she asked.</w:t>
      </w:r>
    </w:p>
    <w:p w14:paraId="221FDF68"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Nathan stared, at least as disconcerted by this second apparition as he had been by the first, but in response to an impatient glare he finally stammered out,</w:t>
      </w:r>
      <w:r w:rsidR="00D8250E">
        <w:rPr>
          <w:rFonts w:ascii="Verdana" w:hAnsi="Verdana"/>
          <w:color w:val="000000"/>
          <w:sz w:val="20"/>
        </w:rPr>
        <w:t xml:space="preserve"> “</w:t>
      </w:r>
      <w:r w:rsidRPr="00D8250E">
        <w:rPr>
          <w:rFonts w:ascii="Verdana" w:hAnsi="Verdana"/>
          <w:color w:val="000000"/>
          <w:sz w:val="20"/>
        </w:rPr>
        <w:t>I was trying to summon the devil.</w:t>
      </w:r>
      <w:r w:rsidR="00D8250E">
        <w:rPr>
          <w:rFonts w:ascii="Verdana" w:hAnsi="Verdana"/>
          <w:color w:val="000000"/>
          <w:sz w:val="20"/>
        </w:rPr>
        <w:t>”</w:t>
      </w:r>
    </w:p>
    <w:p w14:paraId="5EA7E5EF" w14:textId="1AE68429"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She nodded briskly.</w:t>
      </w:r>
      <w:r w:rsidR="00D8250E">
        <w:rPr>
          <w:rFonts w:ascii="Verdana" w:hAnsi="Verdana"/>
          <w:color w:val="000000"/>
          <w:sz w:val="20"/>
        </w:rPr>
        <w:t xml:space="preserve"> “</w:t>
      </w:r>
      <w:r w:rsidRPr="00D8250E">
        <w:rPr>
          <w:rFonts w:ascii="Verdana" w:hAnsi="Verdana"/>
          <w:color w:val="000000"/>
          <w:sz w:val="20"/>
        </w:rPr>
        <w:t>Yes, you have the correct formula, though it</w:t>
      </w:r>
      <w:r w:rsidR="00D8250E">
        <w:rPr>
          <w:rFonts w:ascii="Verdana" w:hAnsi="Verdana"/>
          <w:color w:val="000000"/>
          <w:sz w:val="20"/>
        </w:rPr>
        <w:t>’s</w:t>
      </w:r>
      <w:r w:rsidRPr="00D8250E">
        <w:rPr>
          <w:rFonts w:ascii="Verdana" w:hAnsi="Verdana"/>
          <w:color w:val="000000"/>
          <w:sz w:val="20"/>
        </w:rPr>
        <w:t xml:space="preserve"> one we do</w:t>
      </w:r>
      <w:r w:rsidR="00D8250E">
        <w:rPr>
          <w:rFonts w:ascii="Verdana" w:hAnsi="Verdana"/>
          <w:color w:val="000000"/>
          <w:sz w:val="20"/>
        </w:rPr>
        <w:t>n’t</w:t>
      </w:r>
      <w:r w:rsidRPr="00D8250E">
        <w:rPr>
          <w:rFonts w:ascii="Verdana" w:hAnsi="Verdana"/>
          <w:color w:val="000000"/>
          <w:sz w:val="20"/>
        </w:rPr>
        <w:t xml:space="preserve"> use much any more, but </w:t>
      </w:r>
      <w:r w:rsidR="00D8250E">
        <w:rPr>
          <w:rFonts w:ascii="Verdana" w:hAnsi="Verdana"/>
          <w:color w:val="000000"/>
          <w:sz w:val="20"/>
        </w:rPr>
        <w:t>I’m</w:t>
      </w:r>
      <w:r w:rsidRPr="00D8250E">
        <w:rPr>
          <w:rFonts w:ascii="Verdana" w:hAnsi="Verdana"/>
          <w:color w:val="000000"/>
          <w:sz w:val="20"/>
        </w:rPr>
        <w:t xml:space="preserve"> afraid Lucifer is a very busy entity, and you do</w:t>
      </w:r>
      <w:r w:rsidR="00D8250E">
        <w:rPr>
          <w:rFonts w:ascii="Verdana" w:hAnsi="Verdana"/>
          <w:color w:val="000000"/>
          <w:sz w:val="20"/>
        </w:rPr>
        <w:t>n’t</w:t>
      </w:r>
      <w:r w:rsidRPr="00D8250E">
        <w:rPr>
          <w:rFonts w:ascii="Verdana" w:hAnsi="Verdana"/>
          <w:color w:val="000000"/>
          <w:sz w:val="20"/>
        </w:rPr>
        <w:t xml:space="preserve"> seem to have an appointment; just what was it you wished to speak to him about?</w:t>
      </w:r>
      <w:r w:rsidR="00D8250E">
        <w:rPr>
          <w:rFonts w:ascii="Verdana" w:hAnsi="Verdana"/>
          <w:color w:val="000000"/>
          <w:sz w:val="20"/>
        </w:rPr>
        <w:t>”</w:t>
      </w:r>
    </w:p>
    <w:p w14:paraId="59DC2D6C"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I... I wanted to sell my soul, like in the stories, and be rich and famous and live for centuries...</w:t>
      </w:r>
      <w:r>
        <w:rPr>
          <w:rFonts w:ascii="Verdana" w:hAnsi="Verdana"/>
          <w:color w:val="000000"/>
          <w:sz w:val="20"/>
        </w:rPr>
        <w:t>”</w:t>
      </w:r>
    </w:p>
    <w:p w14:paraId="75855C7B"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Oh, you want Sales,</w:t>
      </w:r>
      <w:r>
        <w:rPr>
          <w:rFonts w:ascii="Verdana" w:hAnsi="Verdana"/>
          <w:color w:val="000000"/>
          <w:sz w:val="20"/>
        </w:rPr>
        <w:t xml:space="preserve">” </w:t>
      </w:r>
      <w:r w:rsidR="00740EAB" w:rsidRPr="00D8250E">
        <w:rPr>
          <w:rFonts w:ascii="Verdana" w:hAnsi="Verdana"/>
          <w:color w:val="000000"/>
          <w:sz w:val="20"/>
        </w:rPr>
        <w:t>she said.</w:t>
      </w:r>
      <w:r>
        <w:rPr>
          <w:rFonts w:ascii="Verdana" w:hAnsi="Verdana"/>
          <w:color w:val="000000"/>
          <w:sz w:val="20"/>
        </w:rPr>
        <w:t xml:space="preserve"> “</w:t>
      </w:r>
      <w:r w:rsidR="00740EAB" w:rsidRPr="00D8250E">
        <w:rPr>
          <w:rFonts w:ascii="Verdana" w:hAnsi="Verdana"/>
          <w:color w:val="000000"/>
          <w:sz w:val="20"/>
        </w:rPr>
        <w:t>Could you hold, please?</w:t>
      </w:r>
      <w:r>
        <w:rPr>
          <w:rFonts w:ascii="Verdana" w:hAnsi="Verdana"/>
          <w:color w:val="000000"/>
          <w:sz w:val="20"/>
        </w:rPr>
        <w:t>”</w:t>
      </w:r>
    </w:p>
    <w:p w14:paraId="781D1636" w14:textId="6EC7794C"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Then she was gone, and Nathan stared at the empty pentagram. The candles were still burning, the smoke still swirling, and she had said to hold, so he stood, staring foolishly, uncomfortably aware that he was naked himself.</w:t>
      </w:r>
    </w:p>
    <w:p w14:paraId="0EEA0B42" w14:textId="46AD287A"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This was not how he had pictured it. This was</w:t>
      </w:r>
      <w:r w:rsidR="00D8250E">
        <w:rPr>
          <w:rFonts w:ascii="Verdana" w:hAnsi="Verdana"/>
          <w:color w:val="000000"/>
          <w:sz w:val="20"/>
        </w:rPr>
        <w:t>n’t</w:t>
      </w:r>
      <w:r w:rsidRPr="00D8250E">
        <w:rPr>
          <w:rFonts w:ascii="Verdana" w:hAnsi="Verdana"/>
          <w:color w:val="000000"/>
          <w:sz w:val="20"/>
        </w:rPr>
        <w:t xml:space="preserve"> like anything from the old stories; this was more like his everyday life, wading through red tape and spending hours on hold. This was what he had hoped to get</w:t>
      </w:r>
      <w:r w:rsidRPr="00D8250E">
        <w:rPr>
          <w:rStyle w:val="01Text"/>
          <w:rFonts w:ascii="Verdana" w:hAnsi="Verdana"/>
          <w:color w:val="000000"/>
          <w:sz w:val="20"/>
        </w:rPr>
        <w:t xml:space="preserve"> </w:t>
      </w:r>
      <w:r w:rsidRPr="00D8250E">
        <w:rPr>
          <w:rStyle w:val="00Text"/>
          <w:rFonts w:ascii="Verdana" w:hAnsi="Verdana"/>
          <w:color w:val="000000"/>
          <w:sz w:val="20"/>
        </w:rPr>
        <w:t>away</w:t>
      </w:r>
      <w:r w:rsidRPr="00D8250E">
        <w:rPr>
          <w:rStyle w:val="01Text"/>
          <w:rFonts w:ascii="Verdana" w:hAnsi="Verdana"/>
          <w:color w:val="000000"/>
          <w:sz w:val="20"/>
        </w:rPr>
        <w:t xml:space="preserve"> </w:t>
      </w:r>
      <w:r w:rsidRPr="00D8250E">
        <w:rPr>
          <w:rFonts w:ascii="Verdana" w:hAnsi="Verdana"/>
          <w:color w:val="000000"/>
          <w:sz w:val="20"/>
        </w:rPr>
        <w:t>from by selling his soul</w:t>
      </w:r>
      <w:r w:rsidR="002E70B9">
        <w:rPr>
          <w:rFonts w:ascii="Verdana" w:hAnsi="Verdana"/>
          <w:color w:val="000000"/>
          <w:sz w:val="20"/>
        </w:rPr>
        <w:t xml:space="preserve"> — </w:t>
      </w:r>
      <w:r w:rsidRPr="00D8250E">
        <w:rPr>
          <w:rFonts w:ascii="Verdana" w:hAnsi="Verdana"/>
          <w:color w:val="000000"/>
          <w:sz w:val="20"/>
        </w:rPr>
        <w:t>he wanted to be rich and powerful enough that no one would ever</w:t>
      </w:r>
      <w:r w:rsidRPr="00D8250E">
        <w:rPr>
          <w:rStyle w:val="01Text"/>
          <w:rFonts w:ascii="Verdana" w:hAnsi="Verdana"/>
          <w:color w:val="000000"/>
          <w:sz w:val="20"/>
        </w:rPr>
        <w:t xml:space="preserve"> </w:t>
      </w:r>
      <w:r w:rsidRPr="00D8250E">
        <w:rPr>
          <w:rStyle w:val="00Text"/>
          <w:rFonts w:ascii="Verdana" w:hAnsi="Verdana"/>
          <w:color w:val="000000"/>
          <w:sz w:val="20"/>
        </w:rPr>
        <w:t>dare</w:t>
      </w:r>
      <w:r w:rsidRPr="00D8250E">
        <w:rPr>
          <w:rStyle w:val="01Text"/>
          <w:rFonts w:ascii="Verdana" w:hAnsi="Verdana"/>
          <w:color w:val="000000"/>
          <w:sz w:val="20"/>
        </w:rPr>
        <w:t xml:space="preserve"> </w:t>
      </w:r>
      <w:r w:rsidRPr="00D8250E">
        <w:rPr>
          <w:rFonts w:ascii="Verdana" w:hAnsi="Verdana"/>
          <w:color w:val="000000"/>
          <w:sz w:val="20"/>
        </w:rPr>
        <w:t>put him on hold.</w:t>
      </w:r>
    </w:p>
    <w:p w14:paraId="43BE9D59" w14:textId="18ED58EA"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lastRenderedPageBreak/>
        <w:t>He was tired of being small and scared and sick, tired of being pushed around, tired of growing old, and he</w:t>
      </w:r>
      <w:r w:rsidR="00D8250E">
        <w:rPr>
          <w:rFonts w:ascii="Verdana" w:hAnsi="Verdana"/>
          <w:color w:val="000000"/>
          <w:sz w:val="20"/>
        </w:rPr>
        <w:t>’d</w:t>
      </w:r>
      <w:r w:rsidRPr="00D8250E">
        <w:rPr>
          <w:rFonts w:ascii="Verdana" w:hAnsi="Verdana"/>
          <w:color w:val="000000"/>
          <w:sz w:val="20"/>
        </w:rPr>
        <w:t xml:space="preserve"> been desperate enough to try anything.</w:t>
      </w:r>
    </w:p>
    <w:p w14:paraId="02A725EB" w14:textId="77777777"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Well, if this worked, it would be</w:t>
      </w:r>
      <w:r w:rsidRPr="00D8250E">
        <w:rPr>
          <w:rStyle w:val="01Text"/>
          <w:rFonts w:ascii="Verdana" w:hAnsi="Verdana"/>
          <w:color w:val="000000"/>
          <w:sz w:val="20"/>
        </w:rPr>
        <w:t xml:space="preserve"> </w:t>
      </w:r>
      <w:r w:rsidRPr="00D8250E">
        <w:rPr>
          <w:rStyle w:val="00Text"/>
          <w:rFonts w:ascii="Verdana" w:hAnsi="Verdana"/>
          <w:color w:val="000000"/>
          <w:sz w:val="20"/>
        </w:rPr>
        <w:t>worth</w:t>
      </w:r>
      <w:r w:rsidRPr="00D8250E">
        <w:rPr>
          <w:rStyle w:val="01Text"/>
          <w:rFonts w:ascii="Verdana" w:hAnsi="Verdana"/>
          <w:color w:val="000000"/>
          <w:sz w:val="20"/>
        </w:rPr>
        <w:t xml:space="preserve"> </w:t>
      </w:r>
      <w:r w:rsidRPr="00D8250E">
        <w:rPr>
          <w:rFonts w:ascii="Verdana" w:hAnsi="Verdana"/>
          <w:color w:val="000000"/>
          <w:sz w:val="20"/>
        </w:rPr>
        <w:t>one more runaround.</w:t>
      </w:r>
    </w:p>
    <w:p w14:paraId="61665FE4" w14:textId="77777777"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A man appeared in the pentagram, a tall man in a pinstripe suit; he smiled a huge, toothy smile, and Nathan thought the teeth looked more numerous and more pointed than human teeth ought to.</w:t>
      </w:r>
    </w:p>
    <w:p w14:paraId="0D22A363"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But then, who said he was human?</w:t>
      </w:r>
    </w:p>
    <w:p w14:paraId="7CC31CE6" w14:textId="0AB7E69F"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“I’m</w:t>
      </w:r>
      <w:r w:rsidR="00740EAB" w:rsidRPr="00D8250E">
        <w:rPr>
          <w:rFonts w:ascii="Verdana" w:hAnsi="Verdana"/>
          <w:color w:val="000000"/>
          <w:sz w:val="20"/>
        </w:rPr>
        <w:t xml:space="preserve"> sorry to keep you waiting,</w:t>
      </w:r>
      <w:r>
        <w:rPr>
          <w:rFonts w:ascii="Verdana" w:hAnsi="Verdana"/>
          <w:color w:val="000000"/>
          <w:sz w:val="20"/>
        </w:rPr>
        <w:t xml:space="preserve">” </w:t>
      </w:r>
      <w:r w:rsidR="00740EAB" w:rsidRPr="00D8250E">
        <w:rPr>
          <w:rFonts w:ascii="Verdana" w:hAnsi="Verdana"/>
          <w:color w:val="000000"/>
          <w:sz w:val="20"/>
        </w:rPr>
        <w:t>the apparition said.</w:t>
      </w:r>
      <w:r>
        <w:rPr>
          <w:rFonts w:ascii="Verdana" w:hAnsi="Verdana"/>
          <w:color w:val="000000"/>
          <w:sz w:val="20"/>
        </w:rPr>
        <w:t xml:space="preserve"> “</w:t>
      </w:r>
      <w:r w:rsidR="00740EAB" w:rsidRPr="00D8250E">
        <w:rPr>
          <w:rFonts w:ascii="Verdana" w:hAnsi="Verdana"/>
          <w:color w:val="000000"/>
          <w:sz w:val="20"/>
        </w:rPr>
        <w:t>How may I help you?</w:t>
      </w:r>
      <w:r>
        <w:rPr>
          <w:rFonts w:ascii="Verdana" w:hAnsi="Verdana"/>
          <w:color w:val="000000"/>
          <w:sz w:val="20"/>
        </w:rPr>
        <w:t>”</w:t>
      </w:r>
    </w:p>
    <w:p w14:paraId="6DBB4862" w14:textId="1839CEE6"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I wanted to sell my soul,</w:t>
      </w:r>
      <w:r>
        <w:rPr>
          <w:rFonts w:ascii="Verdana" w:hAnsi="Verdana"/>
          <w:color w:val="000000"/>
          <w:sz w:val="20"/>
        </w:rPr>
        <w:t xml:space="preserve">” </w:t>
      </w:r>
      <w:r w:rsidR="00740EAB" w:rsidRPr="00D8250E">
        <w:rPr>
          <w:rFonts w:ascii="Verdana" w:hAnsi="Verdana"/>
          <w:color w:val="000000"/>
          <w:sz w:val="20"/>
        </w:rPr>
        <w:t>Nathan said, a little more confidently this time.</w:t>
      </w:r>
    </w:p>
    <w:p w14:paraId="37D80438" w14:textId="4F2AC342" w:rsidR="00740EAB" w:rsidRP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Ah, yes.</w:t>
      </w:r>
      <w:r>
        <w:rPr>
          <w:rFonts w:ascii="Verdana" w:hAnsi="Verdana"/>
          <w:color w:val="000000"/>
          <w:sz w:val="20"/>
        </w:rPr>
        <w:t xml:space="preserve">” </w:t>
      </w:r>
      <w:r w:rsidR="00740EAB" w:rsidRPr="00D8250E">
        <w:rPr>
          <w:rFonts w:ascii="Verdana" w:hAnsi="Verdana"/>
          <w:color w:val="000000"/>
          <w:sz w:val="20"/>
        </w:rPr>
        <w:t>He nodded sagely.</w:t>
      </w:r>
      <w:r>
        <w:rPr>
          <w:rFonts w:ascii="Verdana" w:hAnsi="Verdana"/>
          <w:color w:val="000000"/>
          <w:sz w:val="20"/>
        </w:rPr>
        <w:t xml:space="preserve"> “</w:t>
      </w:r>
      <w:r w:rsidR="00740EAB" w:rsidRPr="00D8250E">
        <w:rPr>
          <w:rFonts w:ascii="Verdana" w:hAnsi="Verdana"/>
          <w:color w:val="000000"/>
          <w:sz w:val="20"/>
        </w:rPr>
        <w:t>Lilith mentioned that, I think. Well, you</w:t>
      </w:r>
      <w:r>
        <w:rPr>
          <w:rFonts w:ascii="Verdana" w:hAnsi="Verdana"/>
          <w:color w:val="000000"/>
          <w:sz w:val="20"/>
        </w:rPr>
        <w:t xml:space="preserve">’ve </w:t>
      </w:r>
      <w:r w:rsidR="00740EAB" w:rsidRPr="00D8250E">
        <w:rPr>
          <w:rFonts w:ascii="Verdana" w:hAnsi="Verdana"/>
          <w:color w:val="000000"/>
          <w:sz w:val="20"/>
        </w:rPr>
        <w:t>come to the right place; that</w:t>
      </w:r>
      <w:r>
        <w:rPr>
          <w:rFonts w:ascii="Verdana" w:hAnsi="Verdana"/>
          <w:color w:val="000000"/>
          <w:sz w:val="20"/>
        </w:rPr>
        <w:t>’s</w:t>
      </w:r>
      <w:r w:rsidR="00740EAB" w:rsidRPr="00D8250E">
        <w:rPr>
          <w:rFonts w:ascii="Verdana" w:hAnsi="Verdana"/>
          <w:color w:val="000000"/>
          <w:sz w:val="20"/>
        </w:rPr>
        <w:t xml:space="preserve"> my business. We can give you the best deal you</w:t>
      </w:r>
      <w:r>
        <w:rPr>
          <w:rFonts w:ascii="Verdana" w:hAnsi="Verdana"/>
          <w:color w:val="000000"/>
          <w:sz w:val="20"/>
        </w:rPr>
        <w:t>’ll</w:t>
      </w:r>
      <w:r w:rsidR="00740EAB" w:rsidRPr="00D8250E">
        <w:rPr>
          <w:rFonts w:ascii="Verdana" w:hAnsi="Verdana"/>
          <w:color w:val="000000"/>
          <w:sz w:val="20"/>
        </w:rPr>
        <w:t xml:space="preserve"> find anywhere.</w:t>
      </w:r>
      <w:r>
        <w:rPr>
          <w:rFonts w:ascii="Verdana" w:hAnsi="Verdana"/>
          <w:color w:val="000000"/>
          <w:sz w:val="20"/>
        </w:rPr>
        <w:t xml:space="preserve">” </w:t>
      </w:r>
      <w:r w:rsidR="00740EAB" w:rsidRPr="00D8250E">
        <w:rPr>
          <w:rFonts w:ascii="Verdana" w:hAnsi="Verdana"/>
          <w:color w:val="000000"/>
          <w:sz w:val="20"/>
        </w:rPr>
        <w:t>He smiled again, and even essayed a small laugh. Nathan managed a rather sickly grin in return; if anyone else were in the business of buying souls, Nathan did</w:t>
      </w:r>
      <w:r>
        <w:rPr>
          <w:rFonts w:ascii="Verdana" w:hAnsi="Verdana"/>
          <w:color w:val="000000"/>
          <w:sz w:val="20"/>
        </w:rPr>
        <w:t>n’t</w:t>
      </w:r>
      <w:r w:rsidR="00740EAB" w:rsidRPr="00D8250E">
        <w:rPr>
          <w:rFonts w:ascii="Verdana" w:hAnsi="Verdana"/>
          <w:color w:val="000000"/>
          <w:sz w:val="20"/>
        </w:rPr>
        <w:t xml:space="preserve"> suppose he</w:t>
      </w:r>
      <w:r>
        <w:rPr>
          <w:rFonts w:ascii="Verdana" w:hAnsi="Verdana"/>
          <w:color w:val="000000"/>
          <w:sz w:val="20"/>
        </w:rPr>
        <w:t>’d</w:t>
      </w:r>
      <w:r w:rsidR="00740EAB" w:rsidRPr="00D8250E">
        <w:rPr>
          <w:rFonts w:ascii="Verdana" w:hAnsi="Verdana"/>
          <w:color w:val="000000"/>
          <w:sz w:val="20"/>
        </w:rPr>
        <w:t xml:space="preserve"> be dealing with these... people?</w:t>
      </w:r>
    </w:p>
    <w:p w14:paraId="2641FEFB"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Whatever they were, they had a reputation for swindling their clients; he needed to be very careful.</w:t>
      </w:r>
    </w:p>
    <w:p w14:paraId="6DFD23A1"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I want a long life,</w:t>
      </w:r>
      <w:r>
        <w:rPr>
          <w:rFonts w:ascii="Verdana" w:hAnsi="Verdana"/>
          <w:color w:val="000000"/>
          <w:sz w:val="20"/>
        </w:rPr>
        <w:t xml:space="preserve">” </w:t>
      </w:r>
      <w:r w:rsidR="00740EAB" w:rsidRPr="00D8250E">
        <w:rPr>
          <w:rFonts w:ascii="Verdana" w:hAnsi="Verdana"/>
          <w:color w:val="000000"/>
          <w:sz w:val="20"/>
        </w:rPr>
        <w:t>he began,</w:t>
      </w:r>
      <w:r>
        <w:rPr>
          <w:rFonts w:ascii="Verdana" w:hAnsi="Verdana"/>
          <w:color w:val="000000"/>
          <w:sz w:val="20"/>
        </w:rPr>
        <w:t xml:space="preserve"> “</w:t>
      </w:r>
      <w:r w:rsidR="00740EAB" w:rsidRPr="00D8250E">
        <w:rPr>
          <w:rFonts w:ascii="Verdana" w:hAnsi="Verdana"/>
          <w:color w:val="000000"/>
          <w:sz w:val="20"/>
        </w:rPr>
        <w:t>a hundred years or more of perfect health, and vast wealth, and all the women I want...</w:t>
      </w:r>
      <w:r>
        <w:rPr>
          <w:rFonts w:ascii="Verdana" w:hAnsi="Verdana"/>
          <w:color w:val="000000"/>
          <w:sz w:val="20"/>
        </w:rPr>
        <w:t>”</w:t>
      </w:r>
    </w:p>
    <w:p w14:paraId="451066FB" w14:textId="6438B178"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 salesman, his smile replaced by a somber expression, held up a hand; Nathan stopped.</w:t>
      </w:r>
    </w:p>
    <w:p w14:paraId="5438276D"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Mr., ah...</w:t>
      </w:r>
      <w:r>
        <w:rPr>
          <w:rFonts w:ascii="Verdana" w:hAnsi="Verdana"/>
          <w:color w:val="000000"/>
          <w:sz w:val="20"/>
        </w:rPr>
        <w:t>”</w:t>
      </w:r>
    </w:p>
    <w:p w14:paraId="78D25E00"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Nathan Runkel.</w:t>
      </w:r>
      <w:r>
        <w:rPr>
          <w:rFonts w:ascii="Verdana" w:hAnsi="Verdana"/>
          <w:color w:val="000000"/>
          <w:sz w:val="20"/>
        </w:rPr>
        <w:t>”</w:t>
      </w:r>
    </w:p>
    <w:p w14:paraId="2BBE464C" w14:textId="353E4DDC"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Thank you. Mr. Runkel, while we do want to keep our customers happy for as long as they live...</w:t>
      </w:r>
      <w:r>
        <w:rPr>
          <w:rFonts w:ascii="Verdana" w:hAnsi="Verdana"/>
          <w:color w:val="000000"/>
          <w:sz w:val="20"/>
        </w:rPr>
        <w:t xml:space="preserve">” </w:t>
      </w:r>
      <w:r w:rsidR="00740EAB" w:rsidRPr="00D8250E">
        <w:rPr>
          <w:rFonts w:ascii="Verdana" w:hAnsi="Verdana"/>
          <w:color w:val="000000"/>
          <w:sz w:val="20"/>
        </w:rPr>
        <w:t>He paused significantly and flashed another quick grin.</w:t>
      </w:r>
      <w:r>
        <w:rPr>
          <w:rFonts w:ascii="Verdana" w:hAnsi="Verdana"/>
          <w:color w:val="000000"/>
          <w:sz w:val="20"/>
        </w:rPr>
        <w:t xml:space="preserve"> “</w:t>
      </w:r>
      <w:r w:rsidR="00740EAB" w:rsidRPr="00D8250E">
        <w:rPr>
          <w:rFonts w:ascii="Verdana" w:hAnsi="Verdana"/>
          <w:color w:val="000000"/>
          <w:sz w:val="20"/>
        </w:rPr>
        <w:t>While we do want to please our customers, I say, we</w:t>
      </w:r>
      <w:r>
        <w:rPr>
          <w:rFonts w:ascii="Verdana" w:hAnsi="Verdana"/>
          <w:color w:val="000000"/>
          <w:sz w:val="20"/>
        </w:rPr>
        <w:t>’re</w:t>
      </w:r>
      <w:r w:rsidR="00740EAB" w:rsidRPr="00D8250E">
        <w:rPr>
          <w:rFonts w:ascii="Verdana" w:hAnsi="Verdana"/>
          <w:color w:val="000000"/>
          <w:sz w:val="20"/>
        </w:rPr>
        <w:t xml:space="preserve"> running a business, not a television giveaway show. Unless there</w:t>
      </w:r>
      <w:r>
        <w:rPr>
          <w:rFonts w:ascii="Verdana" w:hAnsi="Verdana"/>
          <w:color w:val="000000"/>
          <w:sz w:val="20"/>
        </w:rPr>
        <w:t>’s</w:t>
      </w:r>
      <w:r w:rsidR="00740EAB" w:rsidRPr="00D8250E">
        <w:rPr>
          <w:rFonts w:ascii="Verdana" w:hAnsi="Verdana"/>
          <w:color w:val="000000"/>
          <w:sz w:val="20"/>
        </w:rPr>
        <w:t xml:space="preserve"> something very unusual about this soul you</w:t>
      </w:r>
      <w:r>
        <w:rPr>
          <w:rFonts w:ascii="Verdana" w:hAnsi="Verdana"/>
          <w:color w:val="000000"/>
          <w:sz w:val="20"/>
        </w:rPr>
        <w:t>’re</w:t>
      </w:r>
      <w:r w:rsidR="00740EAB" w:rsidRPr="00D8250E">
        <w:rPr>
          <w:rFonts w:ascii="Verdana" w:hAnsi="Verdana"/>
          <w:color w:val="000000"/>
          <w:sz w:val="20"/>
        </w:rPr>
        <w:t xml:space="preserve"> offering, I doubt very much that we</w:t>
      </w:r>
      <w:r>
        <w:rPr>
          <w:rFonts w:ascii="Verdana" w:hAnsi="Verdana"/>
          <w:color w:val="000000"/>
          <w:sz w:val="20"/>
        </w:rPr>
        <w:t>’ll</w:t>
      </w:r>
      <w:r w:rsidR="00740EAB" w:rsidRPr="00D8250E">
        <w:rPr>
          <w:rFonts w:ascii="Verdana" w:hAnsi="Verdana"/>
          <w:color w:val="000000"/>
          <w:sz w:val="20"/>
        </w:rPr>
        <w:t xml:space="preserve"> be able to meet those terms.</w:t>
      </w:r>
      <w:r>
        <w:rPr>
          <w:rFonts w:ascii="Verdana" w:hAnsi="Verdana"/>
          <w:color w:val="000000"/>
          <w:sz w:val="20"/>
        </w:rPr>
        <w:t>”</w:t>
      </w:r>
    </w:p>
    <w:p w14:paraId="14D9F14F"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Um... I thought a human soul was supposed to be infinitely precious...</w:t>
      </w:r>
      <w:r>
        <w:rPr>
          <w:rFonts w:ascii="Verdana" w:hAnsi="Verdana"/>
          <w:color w:val="000000"/>
          <w:sz w:val="20"/>
        </w:rPr>
        <w:t>”</w:t>
      </w:r>
    </w:p>
    <w:p w14:paraId="2FFD230F" w14:textId="40D0D9BB"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 salesman smirked.</w:t>
      </w:r>
      <w:r w:rsidR="00D8250E">
        <w:rPr>
          <w:rFonts w:ascii="Verdana" w:hAnsi="Verdana"/>
          <w:color w:val="000000"/>
          <w:sz w:val="20"/>
        </w:rPr>
        <w:t xml:space="preserve"> “</w:t>
      </w:r>
      <w:r w:rsidRPr="00D8250E">
        <w:rPr>
          <w:rFonts w:ascii="Verdana" w:hAnsi="Verdana"/>
          <w:color w:val="000000"/>
          <w:sz w:val="20"/>
        </w:rPr>
        <w:t>Really, Mr. Runkel</w:t>
      </w:r>
      <w:r w:rsidR="002E70B9">
        <w:rPr>
          <w:rFonts w:ascii="Verdana" w:hAnsi="Verdana"/>
          <w:color w:val="000000"/>
          <w:sz w:val="20"/>
        </w:rPr>
        <w:t xml:space="preserve"> — </w:t>
      </w:r>
      <w:r w:rsidRPr="00D8250E">
        <w:rPr>
          <w:rFonts w:ascii="Verdana" w:hAnsi="Verdana"/>
          <w:color w:val="000000"/>
          <w:sz w:val="20"/>
        </w:rPr>
        <w:t>take a look at the world around you.</w:t>
      </w:r>
      <w:r w:rsidR="00D8250E">
        <w:rPr>
          <w:rFonts w:ascii="Verdana" w:hAnsi="Verdana"/>
          <w:color w:val="000000"/>
          <w:sz w:val="20"/>
        </w:rPr>
        <w:t>”</w:t>
      </w:r>
    </w:p>
    <w:p w14:paraId="7A4C8A80" w14:textId="07816D8D"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Nathan had done plenty of that over the past forty years; he did</w:t>
      </w:r>
      <w:r w:rsidR="00D8250E">
        <w:rPr>
          <w:rFonts w:ascii="Verdana" w:hAnsi="Verdana"/>
          <w:color w:val="000000"/>
          <w:sz w:val="20"/>
        </w:rPr>
        <w:t>n’t</w:t>
      </w:r>
      <w:r w:rsidRPr="00D8250E">
        <w:rPr>
          <w:rFonts w:ascii="Verdana" w:hAnsi="Verdana"/>
          <w:color w:val="000000"/>
          <w:sz w:val="20"/>
        </w:rPr>
        <w:t xml:space="preserve"> have to ask what the salesman meant.</w:t>
      </w:r>
    </w:p>
    <w:p w14:paraId="5056035D"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He should have expected this, he told himself bitterly.</w:t>
      </w:r>
    </w:p>
    <w:p w14:paraId="59B3A622"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All right,</w:t>
      </w:r>
      <w:r>
        <w:rPr>
          <w:rFonts w:ascii="Verdana" w:hAnsi="Verdana"/>
          <w:color w:val="000000"/>
          <w:sz w:val="20"/>
        </w:rPr>
        <w:t xml:space="preserve">” </w:t>
      </w:r>
      <w:r w:rsidR="00740EAB" w:rsidRPr="00D8250E">
        <w:rPr>
          <w:rFonts w:ascii="Verdana" w:hAnsi="Verdana"/>
          <w:color w:val="000000"/>
          <w:sz w:val="20"/>
        </w:rPr>
        <w:t>he said,</w:t>
      </w:r>
      <w:r>
        <w:rPr>
          <w:rFonts w:ascii="Verdana" w:hAnsi="Verdana"/>
          <w:color w:val="000000"/>
          <w:sz w:val="20"/>
        </w:rPr>
        <w:t xml:space="preserve"> “</w:t>
      </w:r>
      <w:r w:rsidR="00740EAB" w:rsidRPr="00D8250E">
        <w:rPr>
          <w:rFonts w:ascii="Verdana" w:hAnsi="Verdana"/>
          <w:color w:val="000000"/>
          <w:sz w:val="20"/>
        </w:rPr>
        <w:t>What</w:t>
      </w:r>
      <w:r w:rsidR="00740EAB" w:rsidRPr="00D8250E">
        <w:rPr>
          <w:rStyle w:val="01Text"/>
          <w:rFonts w:ascii="Verdana" w:hAnsi="Verdana"/>
          <w:color w:val="000000"/>
          <w:sz w:val="20"/>
        </w:rPr>
        <w:t xml:space="preserve"> </w:t>
      </w:r>
      <w:r w:rsidR="00740EAB" w:rsidRPr="00D8250E">
        <w:rPr>
          <w:rStyle w:val="00Text"/>
          <w:rFonts w:ascii="Verdana" w:hAnsi="Verdana"/>
          <w:color w:val="000000"/>
          <w:sz w:val="20"/>
        </w:rPr>
        <w:t>can</w:t>
      </w:r>
      <w:r w:rsidR="00740EAB" w:rsidRPr="00D8250E">
        <w:rPr>
          <w:rStyle w:val="01Text"/>
          <w:rFonts w:ascii="Verdana" w:hAnsi="Verdana"/>
          <w:color w:val="000000"/>
          <w:sz w:val="20"/>
        </w:rPr>
        <w:t xml:space="preserve"> </w:t>
      </w:r>
      <w:r w:rsidR="00740EAB" w:rsidRPr="00D8250E">
        <w:rPr>
          <w:rFonts w:ascii="Verdana" w:hAnsi="Verdana"/>
          <w:color w:val="000000"/>
          <w:sz w:val="20"/>
        </w:rPr>
        <w:t>I get for my soul, then?</w:t>
      </w:r>
      <w:r>
        <w:rPr>
          <w:rFonts w:ascii="Verdana" w:hAnsi="Verdana"/>
          <w:color w:val="000000"/>
          <w:sz w:val="20"/>
        </w:rPr>
        <w:t>”</w:t>
      </w:r>
    </w:p>
    <w:p w14:paraId="05AA37C2" w14:textId="050DA473"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 salesman pursed his lips thoughtfully.</w:t>
      </w:r>
      <w:r w:rsidR="00D8250E">
        <w:rPr>
          <w:rFonts w:ascii="Verdana" w:hAnsi="Verdana"/>
          <w:color w:val="000000"/>
          <w:sz w:val="20"/>
        </w:rPr>
        <w:t xml:space="preserve"> “</w:t>
      </w:r>
      <w:r w:rsidRPr="00D8250E">
        <w:rPr>
          <w:rFonts w:ascii="Verdana" w:hAnsi="Verdana"/>
          <w:color w:val="000000"/>
          <w:sz w:val="20"/>
        </w:rPr>
        <w:t>Well, I do</w:t>
      </w:r>
      <w:r w:rsidR="00D8250E">
        <w:rPr>
          <w:rFonts w:ascii="Verdana" w:hAnsi="Verdana"/>
          <w:color w:val="000000"/>
          <w:sz w:val="20"/>
        </w:rPr>
        <w:t>n’t</w:t>
      </w:r>
      <w:r w:rsidRPr="00D8250E">
        <w:rPr>
          <w:rFonts w:ascii="Verdana" w:hAnsi="Verdana"/>
          <w:color w:val="000000"/>
          <w:sz w:val="20"/>
        </w:rPr>
        <w:t xml:space="preserve"> know exactly, offhand; you see, we do</w:t>
      </w:r>
      <w:r w:rsidR="00D8250E">
        <w:rPr>
          <w:rFonts w:ascii="Verdana" w:hAnsi="Verdana"/>
          <w:color w:val="000000"/>
          <w:sz w:val="20"/>
        </w:rPr>
        <w:t>n’t</w:t>
      </w:r>
      <w:r w:rsidRPr="00D8250E">
        <w:rPr>
          <w:rFonts w:ascii="Verdana" w:hAnsi="Verdana"/>
          <w:color w:val="000000"/>
          <w:sz w:val="20"/>
        </w:rPr>
        <w:t xml:space="preserve"> really pay for your</w:t>
      </w:r>
      <w:r w:rsidRPr="00D8250E">
        <w:rPr>
          <w:rStyle w:val="01Text"/>
          <w:rFonts w:ascii="Verdana" w:hAnsi="Verdana"/>
          <w:color w:val="000000"/>
          <w:sz w:val="20"/>
        </w:rPr>
        <w:t xml:space="preserve"> </w:t>
      </w:r>
      <w:r w:rsidRPr="00D8250E">
        <w:rPr>
          <w:rStyle w:val="00Text"/>
          <w:rFonts w:ascii="Verdana" w:hAnsi="Verdana"/>
          <w:color w:val="000000"/>
          <w:sz w:val="20"/>
        </w:rPr>
        <w:t>soul</w:t>
      </w:r>
      <w:r w:rsidRPr="00D8250E">
        <w:rPr>
          <w:rStyle w:val="01Text"/>
          <w:rFonts w:ascii="Verdana" w:hAnsi="Verdana"/>
          <w:color w:val="000000"/>
          <w:sz w:val="20"/>
        </w:rPr>
        <w:t xml:space="preserve"> </w:t>
      </w:r>
      <w:r w:rsidRPr="00D8250E">
        <w:rPr>
          <w:rFonts w:ascii="Verdana" w:hAnsi="Verdana"/>
          <w:color w:val="000000"/>
          <w:sz w:val="20"/>
        </w:rPr>
        <w:t>exactly, it</w:t>
      </w:r>
      <w:r w:rsidR="00D8250E">
        <w:rPr>
          <w:rFonts w:ascii="Verdana" w:hAnsi="Verdana"/>
          <w:color w:val="000000"/>
          <w:sz w:val="20"/>
        </w:rPr>
        <w:t>’s</w:t>
      </w:r>
      <w:r w:rsidRPr="00D8250E">
        <w:rPr>
          <w:rFonts w:ascii="Verdana" w:hAnsi="Verdana"/>
          <w:color w:val="000000"/>
          <w:sz w:val="20"/>
        </w:rPr>
        <w:t xml:space="preserve"> really more in the nature of a mortgage, a guarantee that we</w:t>
      </w:r>
      <w:r w:rsidR="00D8250E">
        <w:rPr>
          <w:rFonts w:ascii="Verdana" w:hAnsi="Verdana"/>
          <w:color w:val="000000"/>
          <w:sz w:val="20"/>
        </w:rPr>
        <w:t>’ll</w:t>
      </w:r>
      <w:r w:rsidRPr="00D8250E">
        <w:rPr>
          <w:rFonts w:ascii="Verdana" w:hAnsi="Verdana"/>
          <w:color w:val="000000"/>
          <w:sz w:val="20"/>
        </w:rPr>
        <w:t xml:space="preserve"> wind up with possession of it upon your eventual, um... termination. So the value of that guarantee of title depends not only on the intrinsic strength and worth of the soul in question, but also upon how much equity we may already hold in it, and how long we</w:t>
      </w:r>
      <w:r w:rsidR="00D8250E">
        <w:rPr>
          <w:rFonts w:ascii="Verdana" w:hAnsi="Verdana"/>
          <w:color w:val="000000"/>
          <w:sz w:val="20"/>
        </w:rPr>
        <w:t>’ll</w:t>
      </w:r>
      <w:r w:rsidRPr="00D8250E">
        <w:rPr>
          <w:rFonts w:ascii="Verdana" w:hAnsi="Verdana"/>
          <w:color w:val="000000"/>
          <w:sz w:val="20"/>
        </w:rPr>
        <w:t xml:space="preserve"> have to wait for delivery. Quite frankly, our equity in most souls is already fairly extensive</w:t>
      </w:r>
      <w:r w:rsidR="002E70B9">
        <w:rPr>
          <w:rFonts w:ascii="Verdana" w:hAnsi="Verdana"/>
          <w:color w:val="000000"/>
          <w:sz w:val="20"/>
        </w:rPr>
        <w:t xml:space="preserve"> — </w:t>
      </w:r>
      <w:r w:rsidRPr="00D8250E">
        <w:rPr>
          <w:rFonts w:ascii="Verdana" w:hAnsi="Verdana"/>
          <w:color w:val="000000"/>
          <w:sz w:val="20"/>
        </w:rPr>
        <w:t>every time you benefit from any of our services, we acquire additional shares. Hardly anyone bothers to deal direct any more, yet our income is at almost unprecedented heights.</w:t>
      </w:r>
      <w:r w:rsidR="00D8250E">
        <w:rPr>
          <w:rFonts w:ascii="Verdana" w:hAnsi="Verdana"/>
          <w:color w:val="000000"/>
          <w:sz w:val="20"/>
        </w:rPr>
        <w:t>”</w:t>
      </w:r>
    </w:p>
    <w:p w14:paraId="546BB056"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Nathan blinked. This did not sound good at all.</w:t>
      </w:r>
      <w:r w:rsidR="00D8250E">
        <w:rPr>
          <w:rFonts w:ascii="Verdana" w:hAnsi="Verdana"/>
          <w:color w:val="000000"/>
          <w:sz w:val="20"/>
        </w:rPr>
        <w:t xml:space="preserve"> “</w:t>
      </w:r>
      <w:r w:rsidRPr="00D8250E">
        <w:rPr>
          <w:rFonts w:ascii="Verdana" w:hAnsi="Verdana"/>
          <w:color w:val="000000"/>
          <w:sz w:val="20"/>
        </w:rPr>
        <w:t>All right,</w:t>
      </w:r>
      <w:r w:rsidR="00D8250E">
        <w:rPr>
          <w:rFonts w:ascii="Verdana" w:hAnsi="Verdana"/>
          <w:color w:val="000000"/>
          <w:sz w:val="20"/>
        </w:rPr>
        <w:t xml:space="preserve">” </w:t>
      </w:r>
      <w:r w:rsidRPr="00D8250E">
        <w:rPr>
          <w:rFonts w:ascii="Verdana" w:hAnsi="Verdana"/>
          <w:color w:val="000000"/>
          <w:sz w:val="20"/>
        </w:rPr>
        <w:t>he said again.</w:t>
      </w:r>
      <w:r w:rsidR="00D8250E">
        <w:rPr>
          <w:rFonts w:ascii="Verdana" w:hAnsi="Verdana"/>
          <w:color w:val="000000"/>
          <w:sz w:val="20"/>
        </w:rPr>
        <w:t xml:space="preserve"> “</w:t>
      </w:r>
      <w:r w:rsidRPr="00D8250E">
        <w:rPr>
          <w:rFonts w:ascii="Verdana" w:hAnsi="Verdana"/>
          <w:color w:val="000000"/>
          <w:sz w:val="20"/>
        </w:rPr>
        <w:t>So how much... um... how much is the remaining equity in my soul worth, then?</w:t>
      </w:r>
      <w:r w:rsidR="00D8250E">
        <w:rPr>
          <w:rFonts w:ascii="Verdana" w:hAnsi="Verdana"/>
          <w:color w:val="000000"/>
          <w:sz w:val="20"/>
        </w:rPr>
        <w:t>”</w:t>
      </w:r>
    </w:p>
    <w:p w14:paraId="5F4B0C6B" w14:textId="4E3F8F02"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 xml:space="preserve">Well, </w:t>
      </w:r>
      <w:r>
        <w:rPr>
          <w:rFonts w:ascii="Verdana" w:hAnsi="Verdana"/>
          <w:color w:val="000000"/>
          <w:sz w:val="20"/>
        </w:rPr>
        <w:t>I’m</w:t>
      </w:r>
      <w:r w:rsidR="00740EAB" w:rsidRPr="00D8250E">
        <w:rPr>
          <w:rFonts w:ascii="Verdana" w:hAnsi="Verdana"/>
          <w:color w:val="000000"/>
          <w:sz w:val="20"/>
        </w:rPr>
        <w:t xml:space="preserve"> afraid </w:t>
      </w:r>
      <w:r>
        <w:rPr>
          <w:rFonts w:ascii="Verdana" w:hAnsi="Verdana"/>
          <w:color w:val="000000"/>
          <w:sz w:val="20"/>
        </w:rPr>
        <w:t>I’m</w:t>
      </w:r>
      <w:r w:rsidR="00740EAB" w:rsidRPr="00D8250E">
        <w:rPr>
          <w:rFonts w:ascii="Verdana" w:hAnsi="Verdana"/>
          <w:color w:val="000000"/>
          <w:sz w:val="20"/>
        </w:rPr>
        <w:t xml:space="preserve"> not familiar with your particular case, Mr. Runkel</w:t>
      </w:r>
      <w:r w:rsidR="002E70B9">
        <w:rPr>
          <w:rFonts w:ascii="Verdana" w:hAnsi="Verdana"/>
          <w:color w:val="000000"/>
          <w:sz w:val="20"/>
        </w:rPr>
        <w:t xml:space="preserve"> — </w:t>
      </w:r>
      <w:r w:rsidR="00740EAB" w:rsidRPr="00D8250E">
        <w:rPr>
          <w:rFonts w:ascii="Verdana" w:hAnsi="Verdana"/>
          <w:color w:val="000000"/>
          <w:sz w:val="20"/>
        </w:rPr>
        <w:t>you</w:t>
      </w:r>
      <w:r>
        <w:rPr>
          <w:rFonts w:ascii="Verdana" w:hAnsi="Verdana"/>
          <w:color w:val="000000"/>
          <w:sz w:val="20"/>
        </w:rPr>
        <w:t>’re</w:t>
      </w:r>
      <w:r w:rsidR="00740EAB" w:rsidRPr="00D8250E">
        <w:rPr>
          <w:rFonts w:ascii="Verdana" w:hAnsi="Verdana"/>
          <w:color w:val="000000"/>
          <w:sz w:val="20"/>
        </w:rPr>
        <w:t xml:space="preserve"> not one of my regular clients. But if you could hold on a moment, I</w:t>
      </w:r>
      <w:r>
        <w:rPr>
          <w:rFonts w:ascii="Verdana" w:hAnsi="Verdana"/>
          <w:color w:val="000000"/>
          <w:sz w:val="20"/>
        </w:rPr>
        <w:t>’ll</w:t>
      </w:r>
      <w:r w:rsidR="00740EAB" w:rsidRPr="00D8250E">
        <w:rPr>
          <w:rFonts w:ascii="Verdana" w:hAnsi="Verdana"/>
          <w:color w:val="000000"/>
          <w:sz w:val="20"/>
        </w:rPr>
        <w:t xml:space="preserve"> connect you to Accounting.</w:t>
      </w:r>
      <w:r>
        <w:rPr>
          <w:rFonts w:ascii="Verdana" w:hAnsi="Verdana"/>
          <w:color w:val="000000"/>
          <w:sz w:val="20"/>
        </w:rPr>
        <w:t>”</w:t>
      </w:r>
    </w:p>
    <w:p w14:paraId="7D1A7F0B" w14:textId="4258AF54"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Before Nathan could protest, the salesman had vanished.</w:t>
      </w:r>
    </w:p>
    <w:p w14:paraId="4245EC54"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 wait was quite brief this time; Nathan had hardly had time to start cursing when a troll appeared, stooped, ugly, and holding a huge, old-fashioned ledger. It wore a flowered vest and a filthy beard that dragged on the floor.</w:t>
      </w:r>
    </w:p>
    <w:p w14:paraId="59DC3116" w14:textId="0DA903B5"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Name?</w:t>
      </w:r>
      <w:r>
        <w:rPr>
          <w:rFonts w:ascii="Verdana" w:hAnsi="Verdana"/>
          <w:color w:val="000000"/>
          <w:sz w:val="20"/>
        </w:rPr>
        <w:t xml:space="preserve">” </w:t>
      </w:r>
      <w:r w:rsidR="00740EAB" w:rsidRPr="00D8250E">
        <w:rPr>
          <w:rFonts w:ascii="Verdana" w:hAnsi="Verdana"/>
          <w:color w:val="000000"/>
          <w:sz w:val="20"/>
        </w:rPr>
        <w:t>it demanded.</w:t>
      </w:r>
    </w:p>
    <w:p w14:paraId="49346CF3" w14:textId="1F11B362" w:rsidR="00740EAB" w:rsidRP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Nathan Runkel,</w:t>
      </w:r>
      <w:r>
        <w:rPr>
          <w:rFonts w:ascii="Verdana" w:hAnsi="Verdana"/>
          <w:color w:val="000000"/>
          <w:sz w:val="20"/>
        </w:rPr>
        <w:t xml:space="preserve">” </w:t>
      </w:r>
      <w:r w:rsidR="00740EAB" w:rsidRPr="00D8250E">
        <w:rPr>
          <w:rFonts w:ascii="Verdana" w:hAnsi="Verdana"/>
          <w:color w:val="000000"/>
          <w:sz w:val="20"/>
        </w:rPr>
        <w:t>Nathan answered.</w:t>
      </w:r>
    </w:p>
    <w:p w14:paraId="7B4492EC" w14:textId="77777777"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 troll muttered, dropped the ledger with a crash, then squatted and hauled the massive volume open. It pulled a pair of pince-nez from its vest pocket, perched them on its gigantic nose, and began turning pages.</w:t>
      </w:r>
    </w:p>
    <w:p w14:paraId="10C5501D" w14:textId="77777777"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Nathan stood, waiting apprehensively.</w:t>
      </w:r>
    </w:p>
    <w:p w14:paraId="480A1ED3"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Maybe he would settle for living to ninety or so, and just being rich enough that he never had to work again, and maybe a small harem.</w:t>
      </w:r>
    </w:p>
    <w:p w14:paraId="61D25486" w14:textId="0CB7D9C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740EAB" w:rsidRPr="00D8250E">
        <w:rPr>
          <w:rFonts w:ascii="Verdana" w:hAnsi="Verdana"/>
          <w:color w:val="000000"/>
          <w:sz w:val="20"/>
        </w:rPr>
        <w:t>Any relation to the Grossmeyer-Runyons?</w:t>
      </w:r>
      <w:r>
        <w:rPr>
          <w:rFonts w:ascii="Verdana" w:hAnsi="Verdana"/>
          <w:color w:val="000000"/>
          <w:sz w:val="20"/>
        </w:rPr>
        <w:t xml:space="preserve">” </w:t>
      </w:r>
      <w:r w:rsidR="00740EAB" w:rsidRPr="00D8250E">
        <w:rPr>
          <w:rFonts w:ascii="Verdana" w:hAnsi="Verdana"/>
          <w:color w:val="000000"/>
          <w:sz w:val="20"/>
        </w:rPr>
        <w:t>the troll demanded.</w:t>
      </w:r>
    </w:p>
    <w:p w14:paraId="368CFC0E" w14:textId="4AAD863C"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I do</w:t>
      </w:r>
      <w:r>
        <w:rPr>
          <w:rFonts w:ascii="Verdana" w:hAnsi="Verdana"/>
          <w:color w:val="000000"/>
          <w:sz w:val="20"/>
        </w:rPr>
        <w:t>n’t</w:t>
      </w:r>
      <w:r w:rsidR="00740EAB" w:rsidRPr="00D8250E">
        <w:rPr>
          <w:rFonts w:ascii="Verdana" w:hAnsi="Verdana"/>
          <w:color w:val="000000"/>
          <w:sz w:val="20"/>
        </w:rPr>
        <w:t xml:space="preserve"> think so,</w:t>
      </w:r>
      <w:r>
        <w:rPr>
          <w:rFonts w:ascii="Verdana" w:hAnsi="Verdana"/>
          <w:color w:val="000000"/>
          <w:sz w:val="20"/>
        </w:rPr>
        <w:t xml:space="preserve">” </w:t>
      </w:r>
      <w:r w:rsidR="00740EAB" w:rsidRPr="00D8250E">
        <w:rPr>
          <w:rFonts w:ascii="Verdana" w:hAnsi="Verdana"/>
          <w:color w:val="000000"/>
          <w:sz w:val="20"/>
        </w:rPr>
        <w:t>Nathan replied, jarred out of his hopeful calculations.</w:t>
      </w:r>
    </w:p>
    <w:p w14:paraId="70616B17"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Too bad.</w:t>
      </w:r>
      <w:r>
        <w:rPr>
          <w:rFonts w:ascii="Verdana" w:hAnsi="Verdana"/>
          <w:color w:val="000000"/>
          <w:sz w:val="20"/>
        </w:rPr>
        <w:t>”</w:t>
      </w:r>
    </w:p>
    <w:p w14:paraId="4FEFEBA7" w14:textId="5D285C15"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Another moment passed in near-silence, the only sounds the rustle of turning pages and the creak of floorboards as the troll shifted its weight.</w:t>
      </w:r>
    </w:p>
    <w:p w14:paraId="5DD174B6"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Runkel,</w:t>
      </w:r>
      <w:r>
        <w:rPr>
          <w:rFonts w:ascii="Verdana" w:hAnsi="Verdana"/>
          <w:color w:val="000000"/>
          <w:sz w:val="20"/>
        </w:rPr>
        <w:t xml:space="preserve">” </w:t>
      </w:r>
      <w:r w:rsidR="00740EAB" w:rsidRPr="00D8250E">
        <w:rPr>
          <w:rFonts w:ascii="Verdana" w:hAnsi="Verdana"/>
          <w:color w:val="000000"/>
          <w:sz w:val="20"/>
        </w:rPr>
        <w:t>the troll muttered.</w:t>
      </w:r>
      <w:r>
        <w:rPr>
          <w:rFonts w:ascii="Verdana" w:hAnsi="Verdana"/>
          <w:color w:val="000000"/>
          <w:sz w:val="20"/>
        </w:rPr>
        <w:t xml:space="preserve"> “</w:t>
      </w:r>
      <w:r w:rsidR="00740EAB" w:rsidRPr="00D8250E">
        <w:rPr>
          <w:rFonts w:ascii="Verdana" w:hAnsi="Verdana"/>
          <w:color w:val="000000"/>
          <w:sz w:val="20"/>
        </w:rPr>
        <w:t>Silly sort of name.</w:t>
      </w:r>
      <w:r>
        <w:rPr>
          <w:rFonts w:ascii="Verdana" w:hAnsi="Verdana"/>
          <w:color w:val="000000"/>
          <w:sz w:val="20"/>
        </w:rPr>
        <w:t xml:space="preserve">” </w:t>
      </w:r>
      <w:r w:rsidR="00740EAB" w:rsidRPr="00D8250E">
        <w:rPr>
          <w:rFonts w:ascii="Verdana" w:hAnsi="Verdana"/>
          <w:color w:val="000000"/>
          <w:sz w:val="20"/>
        </w:rPr>
        <w:t>It paused, studying a page, and asked,</w:t>
      </w:r>
      <w:r>
        <w:rPr>
          <w:rFonts w:ascii="Verdana" w:hAnsi="Verdana"/>
          <w:color w:val="000000"/>
          <w:sz w:val="20"/>
        </w:rPr>
        <w:t xml:space="preserve"> “</w:t>
      </w:r>
      <w:r w:rsidR="00740EAB" w:rsidRPr="00D8250E">
        <w:rPr>
          <w:rFonts w:ascii="Verdana" w:hAnsi="Verdana"/>
          <w:color w:val="000000"/>
          <w:sz w:val="20"/>
        </w:rPr>
        <w:t>Ever live in Zimbabwe?</w:t>
      </w:r>
      <w:r>
        <w:rPr>
          <w:rFonts w:ascii="Verdana" w:hAnsi="Verdana"/>
          <w:color w:val="000000"/>
          <w:sz w:val="20"/>
        </w:rPr>
        <w:t>”</w:t>
      </w:r>
    </w:p>
    <w:p w14:paraId="4A3C88B6"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No.</w:t>
      </w:r>
      <w:r>
        <w:rPr>
          <w:rFonts w:ascii="Verdana" w:hAnsi="Verdana"/>
          <w:color w:val="000000"/>
          <w:sz w:val="20"/>
        </w:rPr>
        <w:t>”</w:t>
      </w:r>
    </w:p>
    <w:p w14:paraId="61391D8F"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Too bad.</w:t>
      </w:r>
      <w:r>
        <w:rPr>
          <w:rFonts w:ascii="Verdana" w:hAnsi="Verdana"/>
          <w:color w:val="000000"/>
          <w:sz w:val="20"/>
        </w:rPr>
        <w:t xml:space="preserve">” </w:t>
      </w:r>
      <w:r w:rsidR="00740EAB" w:rsidRPr="00D8250E">
        <w:rPr>
          <w:rFonts w:ascii="Verdana" w:hAnsi="Verdana"/>
          <w:color w:val="000000"/>
          <w:sz w:val="20"/>
        </w:rPr>
        <w:t>A lumpy finger ran down a page.</w:t>
      </w:r>
      <w:r>
        <w:rPr>
          <w:rFonts w:ascii="Verdana" w:hAnsi="Verdana"/>
          <w:color w:val="000000"/>
          <w:sz w:val="20"/>
        </w:rPr>
        <w:t xml:space="preserve"> “</w:t>
      </w:r>
      <w:r w:rsidR="00740EAB" w:rsidRPr="00D8250E">
        <w:rPr>
          <w:rFonts w:ascii="Verdana" w:hAnsi="Verdana"/>
          <w:color w:val="000000"/>
          <w:sz w:val="20"/>
        </w:rPr>
        <w:t>Nathan Runkel, you say?</w:t>
      </w:r>
      <w:r>
        <w:rPr>
          <w:rFonts w:ascii="Verdana" w:hAnsi="Verdana"/>
          <w:color w:val="000000"/>
          <w:sz w:val="20"/>
        </w:rPr>
        <w:t>”</w:t>
      </w:r>
    </w:p>
    <w:p w14:paraId="33F8DE0F" w14:textId="6A9773F3"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That</w:t>
      </w:r>
      <w:r>
        <w:rPr>
          <w:rFonts w:ascii="Verdana" w:hAnsi="Verdana"/>
          <w:color w:val="000000"/>
          <w:sz w:val="20"/>
        </w:rPr>
        <w:t>’s</w:t>
      </w:r>
      <w:r w:rsidR="00740EAB" w:rsidRPr="00D8250E">
        <w:rPr>
          <w:rFonts w:ascii="Verdana" w:hAnsi="Verdana"/>
          <w:color w:val="000000"/>
          <w:sz w:val="20"/>
        </w:rPr>
        <w:t xml:space="preserve"> right.</w:t>
      </w:r>
      <w:r>
        <w:rPr>
          <w:rFonts w:ascii="Verdana" w:hAnsi="Verdana"/>
          <w:color w:val="000000"/>
          <w:sz w:val="20"/>
        </w:rPr>
        <w:t>”</w:t>
      </w:r>
    </w:p>
    <w:p w14:paraId="59376FD2"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Middle name?</w:t>
      </w:r>
      <w:r>
        <w:rPr>
          <w:rFonts w:ascii="Verdana" w:hAnsi="Verdana"/>
          <w:color w:val="000000"/>
          <w:sz w:val="20"/>
        </w:rPr>
        <w:t>”</w:t>
      </w:r>
    </w:p>
    <w:p w14:paraId="5BE45139"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Barnaby.</w:t>
      </w:r>
      <w:r>
        <w:rPr>
          <w:rFonts w:ascii="Verdana" w:hAnsi="Verdana"/>
          <w:color w:val="000000"/>
          <w:sz w:val="20"/>
        </w:rPr>
        <w:t>”</w:t>
      </w:r>
    </w:p>
    <w:p w14:paraId="470014CD"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 troll glowered at him.</w:t>
      </w:r>
      <w:r w:rsidR="00D8250E">
        <w:rPr>
          <w:rFonts w:ascii="Verdana" w:hAnsi="Verdana"/>
          <w:color w:val="000000"/>
          <w:sz w:val="20"/>
        </w:rPr>
        <w:t xml:space="preserve"> “</w:t>
      </w:r>
      <w:r w:rsidRPr="00D8250E">
        <w:rPr>
          <w:rFonts w:ascii="Verdana" w:hAnsi="Verdana"/>
          <w:color w:val="000000"/>
          <w:sz w:val="20"/>
        </w:rPr>
        <w:t>You might have said so earlier.</w:t>
      </w:r>
      <w:r w:rsidR="00D8250E">
        <w:rPr>
          <w:rFonts w:ascii="Verdana" w:hAnsi="Verdana"/>
          <w:color w:val="000000"/>
          <w:sz w:val="20"/>
        </w:rPr>
        <w:t xml:space="preserve">” </w:t>
      </w:r>
      <w:r w:rsidRPr="00D8250E">
        <w:rPr>
          <w:rFonts w:ascii="Verdana" w:hAnsi="Verdana"/>
          <w:color w:val="000000"/>
          <w:sz w:val="20"/>
        </w:rPr>
        <w:t>It flipped back several pages, then asked,</w:t>
      </w:r>
      <w:r w:rsidR="00D8250E">
        <w:rPr>
          <w:rFonts w:ascii="Verdana" w:hAnsi="Verdana"/>
          <w:color w:val="000000"/>
          <w:sz w:val="20"/>
        </w:rPr>
        <w:t xml:space="preserve"> “</w:t>
      </w:r>
      <w:r w:rsidRPr="00D8250E">
        <w:rPr>
          <w:rFonts w:ascii="Verdana" w:hAnsi="Verdana"/>
          <w:color w:val="000000"/>
          <w:sz w:val="20"/>
        </w:rPr>
        <w:t>Born?</w:t>
      </w:r>
      <w:r w:rsidR="00D8250E">
        <w:rPr>
          <w:rFonts w:ascii="Verdana" w:hAnsi="Verdana"/>
          <w:color w:val="000000"/>
          <w:sz w:val="20"/>
        </w:rPr>
        <w:t>”</w:t>
      </w:r>
    </w:p>
    <w:p w14:paraId="2E2FACEC"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July twentieth...</w:t>
      </w:r>
      <w:r>
        <w:rPr>
          <w:rFonts w:ascii="Verdana" w:hAnsi="Verdana"/>
          <w:color w:val="000000"/>
          <w:sz w:val="20"/>
        </w:rPr>
        <w:t>”</w:t>
      </w:r>
    </w:p>
    <w:p w14:paraId="6AB6FD0A" w14:textId="716D751A"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Ye</w:t>
      </w:r>
      <w:r>
        <w:rPr>
          <w:rFonts w:ascii="Verdana" w:hAnsi="Verdana"/>
          <w:color w:val="000000"/>
          <w:sz w:val="20"/>
        </w:rPr>
        <w:t xml:space="preserve">s’ </w:t>
      </w:r>
      <w:r w:rsidR="00740EAB" w:rsidRPr="00D8250E">
        <w:rPr>
          <w:rFonts w:ascii="Verdana" w:hAnsi="Verdana"/>
          <w:color w:val="000000"/>
          <w:sz w:val="20"/>
        </w:rPr>
        <w:t>will do.</w:t>
      </w:r>
      <w:r>
        <w:rPr>
          <w:rFonts w:ascii="Verdana" w:hAnsi="Verdana"/>
          <w:color w:val="000000"/>
          <w:sz w:val="20"/>
        </w:rPr>
        <w:t xml:space="preserve">” </w:t>
      </w:r>
      <w:r w:rsidR="00740EAB" w:rsidRPr="00D8250E">
        <w:rPr>
          <w:rFonts w:ascii="Verdana" w:hAnsi="Verdana"/>
          <w:color w:val="000000"/>
          <w:sz w:val="20"/>
        </w:rPr>
        <w:t>It jabbed a finger at the page.</w:t>
      </w:r>
      <w:r>
        <w:rPr>
          <w:rFonts w:ascii="Verdana" w:hAnsi="Verdana"/>
          <w:color w:val="000000"/>
          <w:sz w:val="20"/>
        </w:rPr>
        <w:t xml:space="preserve"> “</w:t>
      </w:r>
      <w:r w:rsidR="00740EAB" w:rsidRPr="00D8250E">
        <w:rPr>
          <w:rFonts w:ascii="Verdana" w:hAnsi="Verdana"/>
          <w:color w:val="000000"/>
          <w:sz w:val="20"/>
        </w:rPr>
        <w:t>Got it. Did you want record to date, net value, or prospectus?</w:t>
      </w:r>
      <w:r>
        <w:rPr>
          <w:rFonts w:ascii="Verdana" w:hAnsi="Verdana"/>
          <w:color w:val="000000"/>
          <w:sz w:val="20"/>
        </w:rPr>
        <w:t>”</w:t>
      </w:r>
    </w:p>
    <w:p w14:paraId="3C1127CB"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Uh... net value, I guess.</w:t>
      </w:r>
      <w:r>
        <w:rPr>
          <w:rFonts w:ascii="Verdana" w:hAnsi="Verdana"/>
          <w:color w:val="000000"/>
          <w:sz w:val="20"/>
        </w:rPr>
        <w:t>”</w:t>
      </w:r>
    </w:p>
    <w:p w14:paraId="523F3D75"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In what?</w:t>
      </w:r>
      <w:r>
        <w:rPr>
          <w:rFonts w:ascii="Verdana" w:hAnsi="Verdana"/>
          <w:color w:val="000000"/>
          <w:sz w:val="20"/>
        </w:rPr>
        <w:t>”</w:t>
      </w:r>
    </w:p>
    <w:p w14:paraId="3EBB7C81"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Um... dollars?</w:t>
      </w:r>
      <w:r>
        <w:rPr>
          <w:rFonts w:ascii="Verdana" w:hAnsi="Verdana"/>
          <w:color w:val="000000"/>
          <w:sz w:val="20"/>
        </w:rPr>
        <w:t>”</w:t>
      </w:r>
    </w:p>
    <w:p w14:paraId="69D7BACE"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What kind of dollars?</w:t>
      </w:r>
      <w:r>
        <w:rPr>
          <w:rFonts w:ascii="Verdana" w:hAnsi="Verdana"/>
          <w:color w:val="000000"/>
          <w:sz w:val="20"/>
        </w:rPr>
        <w:t>”</w:t>
      </w:r>
    </w:p>
    <w:p w14:paraId="200AF27B"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U.S.</w:t>
      </w:r>
      <w:r>
        <w:rPr>
          <w:rFonts w:ascii="Verdana" w:hAnsi="Verdana"/>
          <w:color w:val="000000"/>
          <w:sz w:val="20"/>
        </w:rPr>
        <w:t>”</w:t>
      </w:r>
    </w:p>
    <w:p w14:paraId="63FA6129"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 troll muttered to itself for a moment, then announced,</w:t>
      </w:r>
      <w:r w:rsidR="00D8250E">
        <w:rPr>
          <w:rFonts w:ascii="Verdana" w:hAnsi="Verdana"/>
          <w:color w:val="000000"/>
          <w:sz w:val="20"/>
        </w:rPr>
        <w:t xml:space="preserve"> “</w:t>
      </w:r>
      <w:r w:rsidRPr="00D8250E">
        <w:rPr>
          <w:rFonts w:ascii="Verdana" w:hAnsi="Verdana"/>
          <w:color w:val="000000"/>
          <w:sz w:val="20"/>
        </w:rPr>
        <w:t>Seventy-eight dollars and eleven cents.</w:t>
      </w:r>
      <w:r w:rsidR="00D8250E">
        <w:rPr>
          <w:rFonts w:ascii="Verdana" w:hAnsi="Verdana"/>
          <w:color w:val="000000"/>
          <w:sz w:val="20"/>
        </w:rPr>
        <w:t>”</w:t>
      </w:r>
    </w:p>
    <w:p w14:paraId="00712DDD" w14:textId="18FDDE0F"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Nathan</w:t>
      </w:r>
      <w:r w:rsidR="00D8250E">
        <w:rPr>
          <w:rFonts w:ascii="Verdana" w:hAnsi="Verdana"/>
          <w:color w:val="000000"/>
          <w:sz w:val="20"/>
        </w:rPr>
        <w:t>’s</w:t>
      </w:r>
      <w:r w:rsidRPr="00D8250E">
        <w:rPr>
          <w:rFonts w:ascii="Verdana" w:hAnsi="Verdana"/>
          <w:color w:val="000000"/>
          <w:sz w:val="20"/>
        </w:rPr>
        <w:t xml:space="preserve"> mouth fell open.</w:t>
      </w:r>
      <w:r w:rsidR="00D8250E">
        <w:rPr>
          <w:rFonts w:ascii="Verdana" w:hAnsi="Verdana"/>
          <w:color w:val="000000"/>
          <w:sz w:val="20"/>
        </w:rPr>
        <w:t xml:space="preserve"> “</w:t>
      </w:r>
      <w:r w:rsidRPr="00D8250E">
        <w:rPr>
          <w:rFonts w:ascii="Verdana" w:hAnsi="Verdana"/>
          <w:color w:val="000000"/>
          <w:sz w:val="20"/>
        </w:rPr>
        <w:t>Is that</w:t>
      </w:r>
      <w:r w:rsidRPr="00D8250E">
        <w:rPr>
          <w:rStyle w:val="01Text"/>
          <w:rFonts w:ascii="Verdana" w:hAnsi="Verdana"/>
          <w:color w:val="000000"/>
          <w:sz w:val="20"/>
        </w:rPr>
        <w:t xml:space="preserve"> </w:t>
      </w:r>
      <w:r w:rsidRPr="00D8250E">
        <w:rPr>
          <w:rStyle w:val="00Text"/>
          <w:rFonts w:ascii="Verdana" w:hAnsi="Verdana"/>
          <w:color w:val="000000"/>
          <w:sz w:val="20"/>
        </w:rPr>
        <w:t>all</w:t>
      </w:r>
      <w:r w:rsidRPr="00D8250E">
        <w:rPr>
          <w:rFonts w:ascii="Verdana" w:hAnsi="Verdana"/>
          <w:color w:val="000000"/>
          <w:sz w:val="20"/>
        </w:rPr>
        <w:t>?</w:t>
      </w:r>
      <w:r w:rsidR="00D8250E">
        <w:rPr>
          <w:rFonts w:ascii="Verdana" w:hAnsi="Verdana"/>
          <w:color w:val="000000"/>
          <w:sz w:val="20"/>
        </w:rPr>
        <w:t>”</w:t>
      </w:r>
    </w:p>
    <w:p w14:paraId="3F6C2939"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Yep.</w:t>
      </w:r>
      <w:r>
        <w:rPr>
          <w:rFonts w:ascii="Verdana" w:hAnsi="Verdana"/>
          <w:color w:val="000000"/>
          <w:sz w:val="20"/>
        </w:rPr>
        <w:t xml:space="preserve">” </w:t>
      </w:r>
      <w:r w:rsidR="00740EAB" w:rsidRPr="00D8250E">
        <w:rPr>
          <w:rFonts w:ascii="Verdana" w:hAnsi="Verdana"/>
          <w:color w:val="000000"/>
          <w:sz w:val="20"/>
        </w:rPr>
        <w:t>The troll grinned horribly.</w:t>
      </w:r>
      <w:r>
        <w:rPr>
          <w:rFonts w:ascii="Verdana" w:hAnsi="Verdana"/>
          <w:color w:val="000000"/>
          <w:sz w:val="20"/>
        </w:rPr>
        <w:t xml:space="preserve"> “</w:t>
      </w:r>
      <w:r w:rsidR="00740EAB" w:rsidRPr="00D8250E">
        <w:rPr>
          <w:rFonts w:ascii="Verdana" w:hAnsi="Verdana"/>
          <w:color w:val="000000"/>
          <w:sz w:val="20"/>
        </w:rPr>
        <w:t>You want it in anything else? Lifespan, personal favors, what-have-you?</w:t>
      </w:r>
      <w:r>
        <w:rPr>
          <w:rFonts w:ascii="Verdana" w:hAnsi="Verdana"/>
          <w:color w:val="000000"/>
          <w:sz w:val="20"/>
        </w:rPr>
        <w:t>”</w:t>
      </w:r>
    </w:p>
    <w:p w14:paraId="35881591" w14:textId="10F91A21"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That sounded promising.</w:t>
      </w:r>
      <w:r w:rsidR="00D8250E">
        <w:rPr>
          <w:rFonts w:ascii="Verdana" w:hAnsi="Verdana"/>
          <w:color w:val="000000"/>
          <w:sz w:val="20"/>
        </w:rPr>
        <w:t xml:space="preserve"> “</w:t>
      </w:r>
      <w:r w:rsidRPr="00D8250E">
        <w:rPr>
          <w:rFonts w:ascii="Verdana" w:hAnsi="Verdana"/>
          <w:color w:val="000000"/>
          <w:sz w:val="20"/>
        </w:rPr>
        <w:t>Lifespan?</w:t>
      </w:r>
      <w:r w:rsidR="00D8250E">
        <w:rPr>
          <w:rFonts w:ascii="Verdana" w:hAnsi="Verdana"/>
          <w:color w:val="000000"/>
          <w:sz w:val="20"/>
        </w:rPr>
        <w:t xml:space="preserve">” </w:t>
      </w:r>
      <w:r w:rsidRPr="00D8250E">
        <w:rPr>
          <w:rFonts w:ascii="Verdana" w:hAnsi="Verdana"/>
          <w:color w:val="000000"/>
          <w:sz w:val="20"/>
        </w:rPr>
        <w:t>Nathan asked.</w:t>
      </w:r>
    </w:p>
    <w:p w14:paraId="5CB81894" w14:textId="6E0DB81B"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Seventeen hours, thirteen minutes</w:t>
      </w:r>
      <w:r w:rsidR="002E70B9">
        <w:rPr>
          <w:rFonts w:ascii="Verdana" w:hAnsi="Verdana"/>
          <w:color w:val="000000"/>
          <w:sz w:val="20"/>
        </w:rPr>
        <w:t xml:space="preserve"> — </w:t>
      </w:r>
      <w:r w:rsidR="00740EAB" w:rsidRPr="00D8250E">
        <w:rPr>
          <w:rFonts w:ascii="Verdana" w:hAnsi="Verdana"/>
          <w:color w:val="000000"/>
          <w:sz w:val="20"/>
        </w:rPr>
        <w:t>we can triple that if you</w:t>
      </w:r>
      <w:r>
        <w:rPr>
          <w:rFonts w:ascii="Verdana" w:hAnsi="Verdana"/>
          <w:color w:val="000000"/>
          <w:sz w:val="20"/>
        </w:rPr>
        <w:t>’re</w:t>
      </w:r>
      <w:r w:rsidR="00740EAB" w:rsidRPr="00D8250E">
        <w:rPr>
          <w:rFonts w:ascii="Verdana" w:hAnsi="Verdana"/>
          <w:color w:val="000000"/>
          <w:sz w:val="20"/>
        </w:rPr>
        <w:t xml:space="preserve"> comatose.</w:t>
      </w:r>
      <w:r>
        <w:rPr>
          <w:rFonts w:ascii="Verdana" w:hAnsi="Verdana"/>
          <w:color w:val="000000"/>
          <w:sz w:val="20"/>
        </w:rPr>
        <w:t>”</w:t>
      </w:r>
    </w:p>
    <w:p w14:paraId="291C67A7" w14:textId="33764EC1" w:rsidR="00740EAB" w:rsidRP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What good is that?</w:t>
      </w:r>
      <w:r>
        <w:rPr>
          <w:rFonts w:ascii="Verdana" w:hAnsi="Verdana"/>
          <w:color w:val="000000"/>
          <w:sz w:val="20"/>
        </w:rPr>
        <w:t xml:space="preserve">” </w:t>
      </w:r>
      <w:r w:rsidR="00740EAB" w:rsidRPr="00D8250E">
        <w:rPr>
          <w:rFonts w:ascii="Verdana" w:hAnsi="Verdana"/>
          <w:color w:val="000000"/>
          <w:sz w:val="20"/>
        </w:rPr>
        <w:t>Nathan asked bitterly.</w:t>
      </w:r>
    </w:p>
    <w:p w14:paraId="2AB00CB8" w14:textId="472F19C2"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 troll shrugged.</w:t>
      </w:r>
      <w:r w:rsidR="00D8250E">
        <w:rPr>
          <w:rFonts w:ascii="Verdana" w:hAnsi="Verdana"/>
          <w:color w:val="000000"/>
          <w:sz w:val="20"/>
        </w:rPr>
        <w:t xml:space="preserve"> “</w:t>
      </w:r>
      <w:r w:rsidRPr="00D8250E">
        <w:rPr>
          <w:rFonts w:ascii="Verdana" w:hAnsi="Verdana"/>
          <w:color w:val="000000"/>
          <w:sz w:val="20"/>
        </w:rPr>
        <w:t>Day might come when you</w:t>
      </w:r>
      <w:r w:rsidR="00D8250E">
        <w:rPr>
          <w:rFonts w:ascii="Verdana" w:hAnsi="Verdana"/>
          <w:color w:val="000000"/>
          <w:sz w:val="20"/>
        </w:rPr>
        <w:t>’ll</w:t>
      </w:r>
      <w:r w:rsidRPr="00D8250E">
        <w:rPr>
          <w:rFonts w:ascii="Verdana" w:hAnsi="Verdana"/>
          <w:color w:val="000000"/>
          <w:sz w:val="20"/>
        </w:rPr>
        <w:t xml:space="preserve"> appreciate living an extra seventeen hours,</w:t>
      </w:r>
      <w:r w:rsidR="00D8250E">
        <w:rPr>
          <w:rFonts w:ascii="Verdana" w:hAnsi="Verdana"/>
          <w:color w:val="000000"/>
          <w:sz w:val="20"/>
        </w:rPr>
        <w:t xml:space="preserve">” </w:t>
      </w:r>
      <w:r w:rsidRPr="00D8250E">
        <w:rPr>
          <w:rFonts w:ascii="Verdana" w:hAnsi="Verdana"/>
          <w:color w:val="000000"/>
          <w:sz w:val="20"/>
        </w:rPr>
        <w:t>it said.</w:t>
      </w:r>
    </w:p>
    <w:p w14:paraId="2DA3211C" w14:textId="2E2207BF" w:rsidR="00740EAB" w:rsidRP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What about women?</w:t>
      </w:r>
      <w:r>
        <w:rPr>
          <w:rFonts w:ascii="Verdana" w:hAnsi="Verdana"/>
          <w:color w:val="000000"/>
          <w:sz w:val="20"/>
        </w:rPr>
        <w:t xml:space="preserve">” </w:t>
      </w:r>
      <w:r w:rsidR="00740EAB" w:rsidRPr="00D8250E">
        <w:rPr>
          <w:rFonts w:ascii="Verdana" w:hAnsi="Verdana"/>
          <w:color w:val="000000"/>
          <w:sz w:val="20"/>
        </w:rPr>
        <w:t>Nathan asked hopelessly.</w:t>
      </w:r>
    </w:p>
    <w:p w14:paraId="4BB1065F"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 troll considered that.</w:t>
      </w:r>
      <w:r w:rsidR="00D8250E">
        <w:rPr>
          <w:rFonts w:ascii="Verdana" w:hAnsi="Verdana"/>
          <w:color w:val="000000"/>
          <w:sz w:val="20"/>
        </w:rPr>
        <w:t xml:space="preserve"> “</w:t>
      </w:r>
      <w:r w:rsidRPr="00D8250E">
        <w:rPr>
          <w:rFonts w:ascii="Verdana" w:hAnsi="Verdana"/>
          <w:color w:val="000000"/>
          <w:sz w:val="20"/>
        </w:rPr>
        <w:t>Well,</w:t>
      </w:r>
      <w:r w:rsidR="00D8250E">
        <w:rPr>
          <w:rFonts w:ascii="Verdana" w:hAnsi="Verdana"/>
          <w:color w:val="000000"/>
          <w:sz w:val="20"/>
        </w:rPr>
        <w:t xml:space="preserve">” </w:t>
      </w:r>
      <w:r w:rsidRPr="00D8250E">
        <w:rPr>
          <w:rFonts w:ascii="Verdana" w:hAnsi="Verdana"/>
          <w:color w:val="000000"/>
          <w:sz w:val="20"/>
        </w:rPr>
        <w:t>it said,</w:t>
      </w:r>
      <w:r w:rsidR="00D8250E">
        <w:rPr>
          <w:rFonts w:ascii="Verdana" w:hAnsi="Verdana"/>
          <w:color w:val="000000"/>
          <w:sz w:val="20"/>
        </w:rPr>
        <w:t xml:space="preserve"> “</w:t>
      </w:r>
      <w:r w:rsidRPr="00D8250E">
        <w:rPr>
          <w:rFonts w:ascii="Verdana" w:hAnsi="Verdana"/>
          <w:color w:val="000000"/>
          <w:sz w:val="20"/>
        </w:rPr>
        <w:t>We can arrange for an under-age girl of ordinary looks to develop a crush on you for three weeks, or get you a one-night stand with a slightly-drunk housewife.</w:t>
      </w:r>
      <w:r w:rsidR="00D8250E">
        <w:rPr>
          <w:rFonts w:ascii="Verdana" w:hAnsi="Verdana"/>
          <w:color w:val="000000"/>
          <w:sz w:val="20"/>
        </w:rPr>
        <w:t>”</w:t>
      </w:r>
    </w:p>
    <w:p w14:paraId="141C714D" w14:textId="7B7D7B1A"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Do</w:t>
      </w:r>
      <w:r>
        <w:rPr>
          <w:rFonts w:ascii="Verdana" w:hAnsi="Verdana"/>
          <w:color w:val="000000"/>
          <w:sz w:val="20"/>
        </w:rPr>
        <w:t>n’t</w:t>
      </w:r>
      <w:r w:rsidR="00740EAB" w:rsidRPr="00D8250E">
        <w:rPr>
          <w:rFonts w:ascii="Verdana" w:hAnsi="Verdana"/>
          <w:color w:val="000000"/>
          <w:sz w:val="20"/>
        </w:rPr>
        <w:t xml:space="preserve"> bother,</w:t>
      </w:r>
      <w:r>
        <w:rPr>
          <w:rFonts w:ascii="Verdana" w:hAnsi="Verdana"/>
          <w:color w:val="000000"/>
          <w:sz w:val="20"/>
        </w:rPr>
        <w:t xml:space="preserve">” </w:t>
      </w:r>
      <w:r w:rsidR="00740EAB" w:rsidRPr="00D8250E">
        <w:rPr>
          <w:rFonts w:ascii="Verdana" w:hAnsi="Verdana"/>
          <w:color w:val="000000"/>
          <w:sz w:val="20"/>
        </w:rPr>
        <w:t>Nathan said in disgust.</w:t>
      </w:r>
      <w:r>
        <w:rPr>
          <w:rFonts w:ascii="Verdana" w:hAnsi="Verdana"/>
          <w:color w:val="000000"/>
          <w:sz w:val="20"/>
        </w:rPr>
        <w:t xml:space="preserve"> “</w:t>
      </w:r>
      <w:r w:rsidR="00740EAB" w:rsidRPr="00D8250E">
        <w:rPr>
          <w:rFonts w:ascii="Verdana" w:hAnsi="Verdana"/>
          <w:color w:val="000000"/>
          <w:sz w:val="20"/>
        </w:rPr>
        <w:t>Is that</w:t>
      </w:r>
      <w:r w:rsidR="00740EAB" w:rsidRPr="00D8250E">
        <w:rPr>
          <w:rStyle w:val="01Text"/>
          <w:rFonts w:ascii="Verdana" w:hAnsi="Verdana"/>
          <w:color w:val="000000"/>
          <w:sz w:val="20"/>
        </w:rPr>
        <w:t xml:space="preserve"> </w:t>
      </w:r>
      <w:r w:rsidR="00740EAB" w:rsidRPr="00D8250E">
        <w:rPr>
          <w:rStyle w:val="00Text"/>
          <w:rFonts w:ascii="Verdana" w:hAnsi="Verdana"/>
          <w:color w:val="000000"/>
          <w:sz w:val="20"/>
        </w:rPr>
        <w:t>really</w:t>
      </w:r>
      <w:r w:rsidR="00740EAB" w:rsidRPr="00D8250E">
        <w:rPr>
          <w:rStyle w:val="01Text"/>
          <w:rFonts w:ascii="Verdana" w:hAnsi="Verdana"/>
          <w:color w:val="000000"/>
          <w:sz w:val="20"/>
        </w:rPr>
        <w:t xml:space="preserve"> </w:t>
      </w:r>
      <w:r w:rsidR="00740EAB" w:rsidRPr="00D8250E">
        <w:rPr>
          <w:rFonts w:ascii="Verdana" w:hAnsi="Verdana"/>
          <w:color w:val="000000"/>
          <w:sz w:val="20"/>
        </w:rPr>
        <w:t>all my soul</w:t>
      </w:r>
      <w:r>
        <w:rPr>
          <w:rFonts w:ascii="Verdana" w:hAnsi="Verdana"/>
          <w:color w:val="000000"/>
          <w:sz w:val="20"/>
        </w:rPr>
        <w:t>’s</w:t>
      </w:r>
      <w:r w:rsidR="00740EAB" w:rsidRPr="00D8250E">
        <w:rPr>
          <w:rFonts w:ascii="Verdana" w:hAnsi="Verdana"/>
          <w:color w:val="000000"/>
          <w:sz w:val="20"/>
        </w:rPr>
        <w:t xml:space="preserve"> worth?</w:t>
      </w:r>
      <w:r>
        <w:rPr>
          <w:rFonts w:ascii="Verdana" w:hAnsi="Verdana"/>
          <w:color w:val="000000"/>
          <w:sz w:val="20"/>
        </w:rPr>
        <w:t>”</w:t>
      </w:r>
    </w:p>
    <w:p w14:paraId="23A23C20" w14:textId="28D4A6E2"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It</w:t>
      </w:r>
      <w:r>
        <w:rPr>
          <w:rFonts w:ascii="Verdana" w:hAnsi="Verdana"/>
          <w:color w:val="000000"/>
          <w:sz w:val="20"/>
        </w:rPr>
        <w:t>’s</w:t>
      </w:r>
      <w:r w:rsidR="00740EAB" w:rsidRPr="00D8250E">
        <w:rPr>
          <w:rFonts w:ascii="Verdana" w:hAnsi="Verdana"/>
          <w:color w:val="000000"/>
          <w:sz w:val="20"/>
        </w:rPr>
        <w:t xml:space="preserve"> a tough world,</w:t>
      </w:r>
      <w:r>
        <w:rPr>
          <w:rFonts w:ascii="Verdana" w:hAnsi="Verdana"/>
          <w:color w:val="000000"/>
          <w:sz w:val="20"/>
        </w:rPr>
        <w:t xml:space="preserve">” </w:t>
      </w:r>
      <w:r w:rsidR="00740EAB" w:rsidRPr="00D8250E">
        <w:rPr>
          <w:rFonts w:ascii="Verdana" w:hAnsi="Verdana"/>
          <w:color w:val="000000"/>
          <w:sz w:val="20"/>
        </w:rPr>
        <w:t>the troll said with a shrug.</w:t>
      </w:r>
      <w:r>
        <w:rPr>
          <w:rFonts w:ascii="Verdana" w:hAnsi="Verdana"/>
          <w:color w:val="000000"/>
          <w:sz w:val="20"/>
        </w:rPr>
        <w:t xml:space="preserve"> “</w:t>
      </w:r>
      <w:r w:rsidR="00740EAB" w:rsidRPr="00D8250E">
        <w:rPr>
          <w:rFonts w:ascii="Verdana" w:hAnsi="Verdana"/>
          <w:color w:val="000000"/>
          <w:sz w:val="20"/>
        </w:rPr>
        <w:t>And hey, you</w:t>
      </w:r>
      <w:r>
        <w:rPr>
          <w:rFonts w:ascii="Verdana" w:hAnsi="Verdana"/>
          <w:color w:val="000000"/>
          <w:sz w:val="20"/>
        </w:rPr>
        <w:t xml:space="preserve">’ve </w:t>
      </w:r>
      <w:r w:rsidR="00740EAB" w:rsidRPr="00D8250E">
        <w:rPr>
          <w:rFonts w:ascii="Verdana" w:hAnsi="Verdana"/>
          <w:color w:val="000000"/>
          <w:sz w:val="20"/>
        </w:rPr>
        <w:t>got no complaint; lots of folks out there we would</w:t>
      </w:r>
      <w:r>
        <w:rPr>
          <w:rFonts w:ascii="Verdana" w:hAnsi="Verdana"/>
          <w:color w:val="000000"/>
          <w:sz w:val="20"/>
        </w:rPr>
        <w:t>n’t</w:t>
      </w:r>
      <w:r w:rsidR="00740EAB" w:rsidRPr="00D8250E">
        <w:rPr>
          <w:rFonts w:ascii="Verdana" w:hAnsi="Verdana"/>
          <w:color w:val="000000"/>
          <w:sz w:val="20"/>
        </w:rPr>
        <w:t xml:space="preserve"> pay more than about ten bucks.</w:t>
      </w:r>
      <w:r>
        <w:rPr>
          <w:rFonts w:ascii="Verdana" w:hAnsi="Verdana"/>
          <w:color w:val="000000"/>
          <w:sz w:val="20"/>
        </w:rPr>
        <w:t>”</w:t>
      </w:r>
    </w:p>
    <w:p w14:paraId="10E9D3FA"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I can believe that,</w:t>
      </w:r>
      <w:r>
        <w:rPr>
          <w:rFonts w:ascii="Verdana" w:hAnsi="Verdana"/>
          <w:color w:val="000000"/>
          <w:sz w:val="20"/>
        </w:rPr>
        <w:t xml:space="preserve">” </w:t>
      </w:r>
      <w:r w:rsidR="00740EAB" w:rsidRPr="00D8250E">
        <w:rPr>
          <w:rFonts w:ascii="Verdana" w:hAnsi="Verdana"/>
          <w:color w:val="000000"/>
          <w:sz w:val="20"/>
        </w:rPr>
        <w:t>Nathan said.</w:t>
      </w:r>
      <w:r>
        <w:rPr>
          <w:rFonts w:ascii="Verdana" w:hAnsi="Verdana"/>
          <w:color w:val="000000"/>
          <w:sz w:val="20"/>
        </w:rPr>
        <w:t xml:space="preserve"> “</w:t>
      </w:r>
      <w:r w:rsidR="00740EAB" w:rsidRPr="00D8250E">
        <w:rPr>
          <w:rFonts w:ascii="Verdana" w:hAnsi="Verdana"/>
          <w:color w:val="000000"/>
          <w:sz w:val="20"/>
        </w:rPr>
        <w:t>You mean like some of those bastards I work with.</w:t>
      </w:r>
      <w:r>
        <w:rPr>
          <w:rFonts w:ascii="Verdana" w:hAnsi="Verdana"/>
          <w:color w:val="000000"/>
          <w:sz w:val="20"/>
        </w:rPr>
        <w:t>”</w:t>
      </w:r>
    </w:p>
    <w:p w14:paraId="1E4BEE9D" w14:textId="4F8D5A9B"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The troll nodded.</w:t>
      </w:r>
      <w:r w:rsidR="00D8250E">
        <w:rPr>
          <w:rFonts w:ascii="Verdana" w:hAnsi="Verdana"/>
          <w:color w:val="000000"/>
          <w:sz w:val="20"/>
        </w:rPr>
        <w:t xml:space="preserve"> “</w:t>
      </w:r>
      <w:r w:rsidRPr="00D8250E">
        <w:rPr>
          <w:rFonts w:ascii="Verdana" w:hAnsi="Verdana"/>
          <w:color w:val="000000"/>
          <w:sz w:val="20"/>
        </w:rPr>
        <w:t>The ones who are</w:t>
      </w:r>
      <w:r w:rsidR="00D8250E">
        <w:rPr>
          <w:rFonts w:ascii="Verdana" w:hAnsi="Verdana"/>
          <w:color w:val="000000"/>
          <w:sz w:val="20"/>
        </w:rPr>
        <w:t>n’t</w:t>
      </w:r>
      <w:r w:rsidRPr="00D8250E">
        <w:rPr>
          <w:rFonts w:ascii="Verdana" w:hAnsi="Verdana"/>
          <w:color w:val="000000"/>
          <w:sz w:val="20"/>
        </w:rPr>
        <w:t xml:space="preserve"> already working for us,</w:t>
      </w:r>
      <w:r w:rsidR="00D8250E">
        <w:rPr>
          <w:rFonts w:ascii="Verdana" w:hAnsi="Verdana"/>
          <w:color w:val="000000"/>
          <w:sz w:val="20"/>
        </w:rPr>
        <w:t xml:space="preserve">” </w:t>
      </w:r>
      <w:r w:rsidRPr="00D8250E">
        <w:rPr>
          <w:rFonts w:ascii="Verdana" w:hAnsi="Verdana"/>
          <w:color w:val="000000"/>
          <w:sz w:val="20"/>
        </w:rPr>
        <w:t>it said.</w:t>
      </w:r>
    </w:p>
    <w:p w14:paraId="28ABC218"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Nathan blinked.</w:t>
      </w:r>
    </w:p>
    <w:p w14:paraId="64E0C28E" w14:textId="6A869DE6"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Working for you?</w:t>
      </w:r>
      <w:r>
        <w:rPr>
          <w:rFonts w:ascii="Verdana" w:hAnsi="Verdana"/>
          <w:color w:val="000000"/>
          <w:sz w:val="20"/>
        </w:rPr>
        <w:t xml:space="preserve">” </w:t>
      </w:r>
      <w:r w:rsidR="00740EAB" w:rsidRPr="00D8250E">
        <w:rPr>
          <w:rFonts w:ascii="Verdana" w:hAnsi="Verdana"/>
          <w:color w:val="000000"/>
          <w:sz w:val="20"/>
        </w:rPr>
        <w:t>he said.</w:t>
      </w:r>
    </w:p>
    <w:p w14:paraId="4788B8A3" w14:textId="45BE4959"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Well, sure,</w:t>
      </w:r>
      <w:r>
        <w:rPr>
          <w:rFonts w:ascii="Verdana" w:hAnsi="Verdana"/>
          <w:color w:val="000000"/>
          <w:sz w:val="20"/>
        </w:rPr>
        <w:t xml:space="preserve">” </w:t>
      </w:r>
      <w:r w:rsidR="00740EAB" w:rsidRPr="00D8250E">
        <w:rPr>
          <w:rFonts w:ascii="Verdana" w:hAnsi="Verdana"/>
          <w:color w:val="000000"/>
          <w:sz w:val="20"/>
        </w:rPr>
        <w:t>said the troll.</w:t>
      </w:r>
      <w:r>
        <w:rPr>
          <w:rFonts w:ascii="Verdana" w:hAnsi="Verdana"/>
          <w:color w:val="000000"/>
          <w:sz w:val="20"/>
        </w:rPr>
        <w:t xml:space="preserve"> “</w:t>
      </w:r>
      <w:r w:rsidR="00740EAB" w:rsidRPr="00D8250E">
        <w:rPr>
          <w:rFonts w:ascii="Verdana" w:hAnsi="Verdana"/>
          <w:color w:val="000000"/>
          <w:sz w:val="20"/>
        </w:rPr>
        <w:t>The money</w:t>
      </w:r>
      <w:r>
        <w:rPr>
          <w:rFonts w:ascii="Verdana" w:hAnsi="Verdana"/>
          <w:color w:val="000000"/>
          <w:sz w:val="20"/>
        </w:rPr>
        <w:t>’s</w:t>
      </w:r>
      <w:r w:rsidR="00740EAB" w:rsidRPr="00D8250E">
        <w:rPr>
          <w:rFonts w:ascii="Verdana" w:hAnsi="Verdana"/>
          <w:color w:val="000000"/>
          <w:sz w:val="20"/>
        </w:rPr>
        <w:t xml:space="preserve"> never in the production end, you know; it</w:t>
      </w:r>
      <w:r>
        <w:rPr>
          <w:rFonts w:ascii="Verdana" w:hAnsi="Verdana"/>
          <w:color w:val="000000"/>
          <w:sz w:val="20"/>
        </w:rPr>
        <w:t>’s</w:t>
      </w:r>
      <w:r w:rsidR="00740EAB" w:rsidRPr="00D8250E">
        <w:rPr>
          <w:rFonts w:ascii="Verdana" w:hAnsi="Verdana"/>
          <w:color w:val="000000"/>
          <w:sz w:val="20"/>
        </w:rPr>
        <w:t xml:space="preserve"> always the middlemen who get rich.</w:t>
      </w:r>
      <w:r>
        <w:rPr>
          <w:rFonts w:ascii="Verdana" w:hAnsi="Verdana"/>
          <w:color w:val="000000"/>
          <w:sz w:val="20"/>
        </w:rPr>
        <w:t>”</w:t>
      </w:r>
    </w:p>
    <w:p w14:paraId="649E9360"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Middlemen?</w:t>
      </w:r>
      <w:r>
        <w:rPr>
          <w:rFonts w:ascii="Verdana" w:hAnsi="Verdana"/>
          <w:color w:val="000000"/>
          <w:sz w:val="20"/>
        </w:rPr>
        <w:t>”</w:t>
      </w:r>
    </w:p>
    <w:p w14:paraId="3F6AB03D" w14:textId="490E9F90"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Sure. The people who drive</w:t>
      </w:r>
      <w:r w:rsidR="00740EAB" w:rsidRPr="00D8250E">
        <w:rPr>
          <w:rStyle w:val="01Text"/>
          <w:rFonts w:ascii="Verdana" w:hAnsi="Verdana"/>
          <w:color w:val="000000"/>
          <w:sz w:val="20"/>
        </w:rPr>
        <w:t xml:space="preserve"> </w:t>
      </w:r>
      <w:r w:rsidR="00740EAB" w:rsidRPr="00D8250E">
        <w:rPr>
          <w:rStyle w:val="00Text"/>
          <w:rFonts w:ascii="Verdana" w:hAnsi="Verdana"/>
          <w:color w:val="000000"/>
          <w:sz w:val="20"/>
        </w:rPr>
        <w:t>other</w:t>
      </w:r>
      <w:r w:rsidR="00740EAB" w:rsidRPr="00D8250E">
        <w:rPr>
          <w:rStyle w:val="01Text"/>
          <w:rFonts w:ascii="Verdana" w:hAnsi="Verdana"/>
          <w:color w:val="000000"/>
          <w:sz w:val="20"/>
        </w:rPr>
        <w:t xml:space="preserve"> </w:t>
      </w:r>
      <w:r w:rsidR="00740EAB" w:rsidRPr="00D8250E">
        <w:rPr>
          <w:rFonts w:ascii="Verdana" w:hAnsi="Verdana"/>
          <w:color w:val="000000"/>
          <w:sz w:val="20"/>
        </w:rPr>
        <w:t>people to Hell.</w:t>
      </w:r>
      <w:r>
        <w:rPr>
          <w:rFonts w:ascii="Verdana" w:hAnsi="Verdana"/>
          <w:color w:val="000000"/>
          <w:sz w:val="20"/>
        </w:rPr>
        <w:t xml:space="preserve">” </w:t>
      </w:r>
      <w:r w:rsidR="00740EAB" w:rsidRPr="00D8250E">
        <w:rPr>
          <w:rFonts w:ascii="Verdana" w:hAnsi="Verdana"/>
          <w:color w:val="000000"/>
          <w:sz w:val="20"/>
        </w:rPr>
        <w:t>The troll shrugged.</w:t>
      </w:r>
      <w:r>
        <w:rPr>
          <w:rFonts w:ascii="Verdana" w:hAnsi="Verdana"/>
          <w:color w:val="000000"/>
          <w:sz w:val="20"/>
        </w:rPr>
        <w:t xml:space="preserve"> “</w:t>
      </w:r>
      <w:r w:rsidR="00740EAB" w:rsidRPr="00D8250E">
        <w:rPr>
          <w:rFonts w:ascii="Verdana" w:hAnsi="Verdana"/>
          <w:color w:val="000000"/>
          <w:sz w:val="20"/>
        </w:rPr>
        <w:t>A lot of them are volunteers, working for nothing, but we have plenty on staff, too</w:t>
      </w:r>
      <w:r w:rsidR="002E70B9">
        <w:rPr>
          <w:rFonts w:ascii="Verdana" w:hAnsi="Verdana"/>
          <w:color w:val="000000"/>
          <w:sz w:val="20"/>
        </w:rPr>
        <w:t xml:space="preserve"> — </w:t>
      </w:r>
      <w:r w:rsidR="00740EAB" w:rsidRPr="00D8250E">
        <w:rPr>
          <w:rFonts w:ascii="Verdana" w:hAnsi="Verdana"/>
          <w:color w:val="000000"/>
          <w:sz w:val="20"/>
        </w:rPr>
        <w:t>at thirty percent commission you can do all right.</w:t>
      </w:r>
      <w:r>
        <w:rPr>
          <w:rFonts w:ascii="Verdana" w:hAnsi="Verdana"/>
          <w:color w:val="000000"/>
          <w:sz w:val="20"/>
        </w:rPr>
        <w:t>”</w:t>
      </w:r>
    </w:p>
    <w:p w14:paraId="71429AD3" w14:textId="3288A690" w:rsidR="00740EAB" w:rsidRP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Thirty percent.</w:t>
      </w:r>
      <w:r>
        <w:rPr>
          <w:rFonts w:ascii="Verdana" w:hAnsi="Verdana"/>
          <w:color w:val="000000"/>
          <w:sz w:val="20"/>
        </w:rPr>
        <w:t xml:space="preserve">” </w:t>
      </w:r>
      <w:r w:rsidR="00740EAB" w:rsidRPr="00D8250E">
        <w:rPr>
          <w:rFonts w:ascii="Verdana" w:hAnsi="Verdana"/>
          <w:color w:val="000000"/>
          <w:sz w:val="20"/>
        </w:rPr>
        <w:t>Nathan stared, thinking.</w:t>
      </w:r>
    </w:p>
    <w:p w14:paraId="233A7FB3" w14:textId="5A5F2701" w:rsidR="00740EAB" w:rsidRP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All those bastards who had abused him over the years, driven him to anger and despair</w:t>
      </w:r>
      <w:r w:rsidR="002E70B9">
        <w:rPr>
          <w:rFonts w:ascii="Verdana" w:hAnsi="Verdana"/>
          <w:color w:val="000000"/>
          <w:sz w:val="20"/>
        </w:rPr>
        <w:t xml:space="preserve"> — </w:t>
      </w:r>
      <w:r w:rsidRPr="00D8250E">
        <w:rPr>
          <w:rFonts w:ascii="Verdana" w:hAnsi="Verdana"/>
          <w:color w:val="000000"/>
          <w:sz w:val="20"/>
        </w:rPr>
        <w:t>some of them got</w:t>
      </w:r>
      <w:r w:rsidRPr="00D8250E">
        <w:rPr>
          <w:rStyle w:val="01Text"/>
          <w:rFonts w:ascii="Verdana" w:hAnsi="Verdana"/>
          <w:color w:val="000000"/>
          <w:sz w:val="20"/>
        </w:rPr>
        <w:t xml:space="preserve"> </w:t>
      </w:r>
      <w:r w:rsidRPr="00D8250E">
        <w:rPr>
          <w:rStyle w:val="00Text"/>
          <w:rFonts w:ascii="Verdana" w:hAnsi="Verdana"/>
          <w:color w:val="000000"/>
          <w:sz w:val="20"/>
        </w:rPr>
        <w:t>paid</w:t>
      </w:r>
      <w:r w:rsidRPr="00D8250E">
        <w:rPr>
          <w:rStyle w:val="01Text"/>
          <w:rFonts w:ascii="Verdana" w:hAnsi="Verdana"/>
          <w:color w:val="000000"/>
          <w:sz w:val="20"/>
        </w:rPr>
        <w:t xml:space="preserve"> </w:t>
      </w:r>
      <w:r w:rsidRPr="00D8250E">
        <w:rPr>
          <w:rFonts w:ascii="Verdana" w:hAnsi="Verdana"/>
          <w:color w:val="000000"/>
          <w:sz w:val="20"/>
        </w:rPr>
        <w:t>for it. They got money, and longer lives, and women...</w:t>
      </w:r>
    </w:p>
    <w:p w14:paraId="1D58C679" w14:textId="77777777" w:rsidR="00D8250E" w:rsidRDefault="00740EAB" w:rsidP="00D8250E">
      <w:pPr>
        <w:suppressAutoHyphens/>
        <w:spacing w:after="0" w:line="240" w:lineRule="auto"/>
        <w:ind w:firstLine="283"/>
        <w:jc w:val="both"/>
        <w:rPr>
          <w:rFonts w:ascii="Verdana" w:hAnsi="Verdana"/>
          <w:color w:val="000000"/>
          <w:sz w:val="20"/>
        </w:rPr>
      </w:pPr>
      <w:r w:rsidRPr="00D8250E">
        <w:rPr>
          <w:rFonts w:ascii="Verdana" w:hAnsi="Verdana"/>
          <w:color w:val="000000"/>
          <w:sz w:val="20"/>
        </w:rPr>
        <w:t>No wonder it was always the brutes who got the girls. No wonder nice guys finished last.</w:t>
      </w:r>
    </w:p>
    <w:p w14:paraId="13E84DE2"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That everything?</w:t>
      </w:r>
      <w:r>
        <w:rPr>
          <w:rFonts w:ascii="Verdana" w:hAnsi="Verdana"/>
          <w:color w:val="000000"/>
          <w:sz w:val="20"/>
        </w:rPr>
        <w:t xml:space="preserve">” </w:t>
      </w:r>
      <w:r w:rsidR="00740EAB" w:rsidRPr="00D8250E">
        <w:rPr>
          <w:rFonts w:ascii="Verdana" w:hAnsi="Verdana"/>
          <w:color w:val="000000"/>
          <w:sz w:val="20"/>
        </w:rPr>
        <w:t>the troll asked.</w:t>
      </w:r>
      <w:r>
        <w:rPr>
          <w:rFonts w:ascii="Verdana" w:hAnsi="Verdana"/>
          <w:color w:val="000000"/>
          <w:sz w:val="20"/>
        </w:rPr>
        <w:t xml:space="preserve"> “</w:t>
      </w:r>
      <w:r w:rsidR="00740EAB" w:rsidRPr="00D8250E">
        <w:rPr>
          <w:rFonts w:ascii="Verdana" w:hAnsi="Verdana"/>
          <w:color w:val="000000"/>
          <w:sz w:val="20"/>
        </w:rPr>
        <w:t>You want me to give you back to Sales?</w:t>
      </w:r>
      <w:r>
        <w:rPr>
          <w:rFonts w:ascii="Verdana" w:hAnsi="Verdana"/>
          <w:color w:val="000000"/>
          <w:sz w:val="20"/>
        </w:rPr>
        <w:t>”</w:t>
      </w:r>
    </w:p>
    <w:p w14:paraId="7AAB979B" w14:textId="2CB28004"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No,</w:t>
      </w:r>
      <w:r>
        <w:rPr>
          <w:rFonts w:ascii="Verdana" w:hAnsi="Verdana"/>
          <w:color w:val="000000"/>
          <w:sz w:val="20"/>
        </w:rPr>
        <w:t xml:space="preserve">” </w:t>
      </w:r>
      <w:r w:rsidR="00740EAB" w:rsidRPr="00D8250E">
        <w:rPr>
          <w:rFonts w:ascii="Verdana" w:hAnsi="Verdana"/>
          <w:color w:val="000000"/>
          <w:sz w:val="20"/>
        </w:rPr>
        <w:t>Nathan said slowly. He chewed his lip, then asked,</w:t>
      </w:r>
      <w:r>
        <w:rPr>
          <w:rFonts w:ascii="Verdana" w:hAnsi="Verdana"/>
          <w:color w:val="000000"/>
          <w:sz w:val="20"/>
        </w:rPr>
        <w:t xml:space="preserve"> “</w:t>
      </w:r>
      <w:r w:rsidR="00740EAB" w:rsidRPr="00D8250E">
        <w:rPr>
          <w:rFonts w:ascii="Verdana" w:hAnsi="Verdana"/>
          <w:color w:val="000000"/>
          <w:sz w:val="20"/>
        </w:rPr>
        <w:t>These people who work for you</w:t>
      </w:r>
      <w:r w:rsidR="002E70B9">
        <w:rPr>
          <w:rFonts w:ascii="Verdana" w:hAnsi="Verdana"/>
          <w:color w:val="000000"/>
          <w:sz w:val="20"/>
        </w:rPr>
        <w:t xml:space="preserve"> — </w:t>
      </w:r>
      <w:r w:rsidR="00740EAB" w:rsidRPr="00D8250E">
        <w:rPr>
          <w:rFonts w:ascii="Verdana" w:hAnsi="Verdana"/>
          <w:color w:val="000000"/>
          <w:sz w:val="20"/>
        </w:rPr>
        <w:t>is there any kind of training program or anything?</w:t>
      </w:r>
      <w:r>
        <w:rPr>
          <w:rFonts w:ascii="Verdana" w:hAnsi="Verdana"/>
          <w:color w:val="000000"/>
          <w:sz w:val="20"/>
        </w:rPr>
        <w:t>”</w:t>
      </w:r>
    </w:p>
    <w:p w14:paraId="297109AB" w14:textId="52009045"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Sure.</w:t>
      </w:r>
      <w:r>
        <w:rPr>
          <w:rFonts w:ascii="Verdana" w:hAnsi="Verdana"/>
          <w:color w:val="000000"/>
          <w:sz w:val="20"/>
        </w:rPr>
        <w:t xml:space="preserve">” </w:t>
      </w:r>
      <w:r w:rsidR="00740EAB" w:rsidRPr="00D8250E">
        <w:rPr>
          <w:rFonts w:ascii="Verdana" w:hAnsi="Verdana"/>
          <w:color w:val="000000"/>
          <w:sz w:val="20"/>
        </w:rPr>
        <w:t>The troll waited.</w:t>
      </w:r>
    </w:p>
    <w:p w14:paraId="7F175FF9" w14:textId="77777777" w:rsidR="00D8250E" w:rsidRDefault="00D8250E" w:rsidP="00D8250E">
      <w:pPr>
        <w:suppressAutoHyphens/>
        <w:spacing w:after="0" w:line="240" w:lineRule="auto"/>
        <w:ind w:firstLine="283"/>
        <w:jc w:val="both"/>
        <w:rPr>
          <w:rFonts w:ascii="Verdana" w:hAnsi="Verdana"/>
          <w:color w:val="000000"/>
          <w:sz w:val="20"/>
        </w:rPr>
      </w:pPr>
      <w:r>
        <w:rPr>
          <w:rFonts w:ascii="Verdana" w:hAnsi="Verdana"/>
          <w:color w:val="000000"/>
          <w:sz w:val="20"/>
        </w:rPr>
        <w:t>“</w:t>
      </w:r>
      <w:r w:rsidR="00740EAB" w:rsidRPr="00D8250E">
        <w:rPr>
          <w:rFonts w:ascii="Verdana" w:hAnsi="Verdana"/>
          <w:color w:val="000000"/>
          <w:sz w:val="20"/>
        </w:rPr>
        <w:t>All right, then,</w:t>
      </w:r>
      <w:r>
        <w:rPr>
          <w:rFonts w:ascii="Verdana" w:hAnsi="Verdana"/>
          <w:color w:val="000000"/>
          <w:sz w:val="20"/>
        </w:rPr>
        <w:t xml:space="preserve">” </w:t>
      </w:r>
      <w:r w:rsidR="00740EAB" w:rsidRPr="00D8250E">
        <w:rPr>
          <w:rFonts w:ascii="Verdana" w:hAnsi="Verdana"/>
          <w:color w:val="000000"/>
          <w:sz w:val="20"/>
        </w:rPr>
        <w:t>Nathan said,</w:t>
      </w:r>
      <w:r>
        <w:rPr>
          <w:rFonts w:ascii="Verdana" w:hAnsi="Verdana"/>
          <w:color w:val="000000"/>
          <w:sz w:val="20"/>
        </w:rPr>
        <w:t xml:space="preserve"> “</w:t>
      </w:r>
      <w:r w:rsidR="00740EAB" w:rsidRPr="00D8250E">
        <w:rPr>
          <w:rFonts w:ascii="Verdana" w:hAnsi="Verdana"/>
          <w:color w:val="000000"/>
          <w:sz w:val="20"/>
        </w:rPr>
        <w:t>give me Personnel.</w:t>
      </w:r>
      <w:r>
        <w:rPr>
          <w:rFonts w:ascii="Verdana" w:hAnsi="Verdana"/>
          <w:color w:val="000000"/>
          <w:sz w:val="20"/>
        </w:rPr>
        <w:t>”</w:t>
      </w:r>
    </w:p>
    <w:p w14:paraId="6E82D806" w14:textId="23E40EC5" w:rsidR="00D8250E" w:rsidRPr="00D8250E" w:rsidRDefault="00D8250E" w:rsidP="00D8250E">
      <w:pPr>
        <w:suppressAutoHyphens/>
        <w:spacing w:after="0" w:line="240" w:lineRule="auto"/>
        <w:ind w:firstLine="283"/>
        <w:jc w:val="both"/>
        <w:rPr>
          <w:rFonts w:ascii="Verdana" w:hAnsi="Verdana"/>
          <w:color w:val="000000"/>
          <w:sz w:val="20"/>
        </w:rPr>
      </w:pPr>
    </w:p>
    <w:p w14:paraId="747153D8" w14:textId="77777777" w:rsidR="002D1C90" w:rsidRPr="00112FAE" w:rsidRDefault="00740EAB" w:rsidP="00D8250E">
      <w:pPr>
        <w:suppressAutoHyphens/>
        <w:spacing w:after="0" w:line="240" w:lineRule="auto"/>
        <w:ind w:firstLine="283"/>
        <w:jc w:val="both"/>
        <w:rPr>
          <w:rFonts w:ascii="Verdana" w:hAnsi="Verdana"/>
          <w:i/>
          <w:iCs/>
          <w:color w:val="000000"/>
          <w:sz w:val="20"/>
        </w:rPr>
      </w:pPr>
      <w:r w:rsidRPr="00112FAE">
        <w:rPr>
          <w:rFonts w:ascii="Verdana" w:hAnsi="Verdana"/>
          <w:i/>
          <w:iCs/>
          <w:color w:val="000000"/>
          <w:sz w:val="20"/>
        </w:rPr>
        <w:t>end</w:t>
      </w:r>
    </w:p>
    <w:sectPr w:rsidR="002D1C90" w:rsidRPr="00112FAE" w:rsidSect="00D825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95ECD" w14:textId="77777777" w:rsidR="00C5192F" w:rsidRDefault="00C5192F" w:rsidP="00D8250E">
      <w:pPr>
        <w:spacing w:after="0" w:line="240" w:lineRule="auto"/>
      </w:pPr>
      <w:r>
        <w:separator/>
      </w:r>
    </w:p>
  </w:endnote>
  <w:endnote w:type="continuationSeparator" w:id="0">
    <w:p w14:paraId="56D2E3D5" w14:textId="77777777" w:rsidR="00C5192F" w:rsidRDefault="00C5192F" w:rsidP="00D82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C7C8A" w14:textId="77777777" w:rsidR="00D8250E" w:rsidRDefault="00D8250E"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007A1A" w14:textId="77777777" w:rsidR="00D8250E" w:rsidRDefault="00D8250E" w:rsidP="00D825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93167" w14:textId="23B07CE9" w:rsidR="00D8250E" w:rsidRPr="00112FAE" w:rsidRDefault="00D8250E" w:rsidP="00D8250E">
    <w:pPr>
      <w:pStyle w:val="Footer"/>
      <w:ind w:right="360"/>
      <w:rPr>
        <w:rFonts w:ascii="Arial" w:hAnsi="Arial" w:cs="Arial"/>
        <w:color w:val="999999"/>
        <w:sz w:val="20"/>
        <w:lang w:val="ru-RU"/>
      </w:rPr>
    </w:pPr>
    <w:r w:rsidRPr="00112FAE">
      <w:rPr>
        <w:rStyle w:val="PageNumber"/>
        <w:rFonts w:ascii="Arial" w:hAnsi="Arial" w:cs="Arial"/>
        <w:color w:val="999999"/>
        <w:sz w:val="20"/>
        <w:lang w:val="ru-RU"/>
      </w:rPr>
      <w:t xml:space="preserve">Библиотека «Артефакт» — </w:t>
    </w:r>
    <w:r w:rsidRPr="00D8250E">
      <w:rPr>
        <w:rStyle w:val="PageNumber"/>
        <w:rFonts w:ascii="Arial" w:hAnsi="Arial" w:cs="Arial"/>
        <w:color w:val="999999"/>
        <w:sz w:val="20"/>
      </w:rPr>
      <w:t>http</w:t>
    </w:r>
    <w:r w:rsidRPr="00112FAE">
      <w:rPr>
        <w:rStyle w:val="PageNumber"/>
        <w:rFonts w:ascii="Arial" w:hAnsi="Arial" w:cs="Arial"/>
        <w:color w:val="999999"/>
        <w:sz w:val="20"/>
        <w:lang w:val="ru-RU"/>
      </w:rPr>
      <w:t>://</w:t>
    </w:r>
    <w:r w:rsidRPr="00D8250E">
      <w:rPr>
        <w:rStyle w:val="PageNumber"/>
        <w:rFonts w:ascii="Arial" w:hAnsi="Arial" w:cs="Arial"/>
        <w:color w:val="999999"/>
        <w:sz w:val="20"/>
      </w:rPr>
      <w:t>artefact</w:t>
    </w:r>
    <w:r w:rsidRPr="00112FAE">
      <w:rPr>
        <w:rStyle w:val="PageNumber"/>
        <w:rFonts w:ascii="Arial" w:hAnsi="Arial" w:cs="Arial"/>
        <w:color w:val="999999"/>
        <w:sz w:val="20"/>
        <w:lang w:val="ru-RU"/>
      </w:rPr>
      <w:t>.</w:t>
    </w:r>
    <w:r w:rsidRPr="00D8250E">
      <w:rPr>
        <w:rStyle w:val="PageNumber"/>
        <w:rFonts w:ascii="Arial" w:hAnsi="Arial" w:cs="Arial"/>
        <w:color w:val="999999"/>
        <w:sz w:val="20"/>
      </w:rPr>
      <w:t>lib</w:t>
    </w:r>
    <w:r w:rsidRPr="00112FAE">
      <w:rPr>
        <w:rStyle w:val="PageNumber"/>
        <w:rFonts w:ascii="Arial" w:hAnsi="Arial" w:cs="Arial"/>
        <w:color w:val="999999"/>
        <w:sz w:val="20"/>
        <w:lang w:val="ru-RU"/>
      </w:rPr>
      <w:t>.</w:t>
    </w:r>
    <w:r w:rsidRPr="00D8250E">
      <w:rPr>
        <w:rStyle w:val="PageNumber"/>
        <w:rFonts w:ascii="Arial" w:hAnsi="Arial" w:cs="Arial"/>
        <w:color w:val="999999"/>
        <w:sz w:val="20"/>
      </w:rPr>
      <w:t>ru</w:t>
    </w:r>
    <w:r w:rsidRPr="00112FA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AC17D" w14:textId="77777777" w:rsidR="00D8250E" w:rsidRDefault="00D825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BEBBF" w14:textId="77777777" w:rsidR="00C5192F" w:rsidRDefault="00C5192F" w:rsidP="00D8250E">
      <w:pPr>
        <w:spacing w:after="0" w:line="240" w:lineRule="auto"/>
      </w:pPr>
      <w:r>
        <w:separator/>
      </w:r>
    </w:p>
  </w:footnote>
  <w:footnote w:type="continuationSeparator" w:id="0">
    <w:p w14:paraId="772D15C0" w14:textId="77777777" w:rsidR="00C5192F" w:rsidRDefault="00C5192F" w:rsidP="00D82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F475C" w14:textId="77777777" w:rsidR="00D8250E" w:rsidRDefault="00D825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45288" w14:textId="09C44486" w:rsidR="00D8250E" w:rsidRPr="00112FAE" w:rsidRDefault="00D8250E" w:rsidP="00D8250E">
    <w:pPr>
      <w:pStyle w:val="Header"/>
      <w:rPr>
        <w:rFonts w:ascii="Arial" w:hAnsi="Arial" w:cs="Arial"/>
        <w:color w:val="999999"/>
        <w:sz w:val="20"/>
        <w:lang w:val="ru-RU"/>
      </w:rPr>
    </w:pPr>
    <w:r w:rsidRPr="00112FAE">
      <w:rPr>
        <w:rFonts w:ascii="Arial" w:hAnsi="Arial" w:cs="Arial"/>
        <w:color w:val="999999"/>
        <w:sz w:val="20"/>
        <w:lang w:val="ru-RU"/>
      </w:rPr>
      <w:t xml:space="preserve">Библиотека «Артефакт» — </w:t>
    </w:r>
    <w:r w:rsidRPr="00D8250E">
      <w:rPr>
        <w:rFonts w:ascii="Arial" w:hAnsi="Arial" w:cs="Arial"/>
        <w:color w:val="999999"/>
        <w:sz w:val="20"/>
      </w:rPr>
      <w:t>http</w:t>
    </w:r>
    <w:r w:rsidRPr="00112FAE">
      <w:rPr>
        <w:rFonts w:ascii="Arial" w:hAnsi="Arial" w:cs="Arial"/>
        <w:color w:val="999999"/>
        <w:sz w:val="20"/>
        <w:lang w:val="ru-RU"/>
      </w:rPr>
      <w:t>://</w:t>
    </w:r>
    <w:r w:rsidRPr="00D8250E">
      <w:rPr>
        <w:rFonts w:ascii="Arial" w:hAnsi="Arial" w:cs="Arial"/>
        <w:color w:val="999999"/>
        <w:sz w:val="20"/>
      </w:rPr>
      <w:t>artefact</w:t>
    </w:r>
    <w:r w:rsidRPr="00112FAE">
      <w:rPr>
        <w:rFonts w:ascii="Arial" w:hAnsi="Arial" w:cs="Arial"/>
        <w:color w:val="999999"/>
        <w:sz w:val="20"/>
        <w:lang w:val="ru-RU"/>
      </w:rPr>
      <w:t>.</w:t>
    </w:r>
    <w:r w:rsidRPr="00D8250E">
      <w:rPr>
        <w:rFonts w:ascii="Arial" w:hAnsi="Arial" w:cs="Arial"/>
        <w:color w:val="999999"/>
        <w:sz w:val="20"/>
      </w:rPr>
      <w:t>lib</w:t>
    </w:r>
    <w:r w:rsidRPr="00112FAE">
      <w:rPr>
        <w:rFonts w:ascii="Arial" w:hAnsi="Arial" w:cs="Arial"/>
        <w:color w:val="999999"/>
        <w:sz w:val="20"/>
        <w:lang w:val="ru-RU"/>
      </w:rPr>
      <w:t>.</w:t>
    </w:r>
    <w:r w:rsidRPr="00D8250E">
      <w:rPr>
        <w:rFonts w:ascii="Arial" w:hAnsi="Arial" w:cs="Arial"/>
        <w:color w:val="999999"/>
        <w:sz w:val="20"/>
      </w:rPr>
      <w:t>ru</w:t>
    </w:r>
    <w:r w:rsidRPr="00112FA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63237" w14:textId="77777777" w:rsidR="00D8250E" w:rsidRDefault="00D825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2FAE"/>
    <w:rsid w:val="0015074B"/>
    <w:rsid w:val="0029639D"/>
    <w:rsid w:val="002D1C90"/>
    <w:rsid w:val="002E70B9"/>
    <w:rsid w:val="00326F90"/>
    <w:rsid w:val="005F57B2"/>
    <w:rsid w:val="00740EAB"/>
    <w:rsid w:val="00AA1D8D"/>
    <w:rsid w:val="00B47730"/>
    <w:rsid w:val="00C5192F"/>
    <w:rsid w:val="00CB0664"/>
    <w:rsid w:val="00D25CE0"/>
    <w:rsid w:val="00D8250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1E42C5"/>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740EAB"/>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740EAB"/>
    <w:pPr>
      <w:spacing w:after="0" w:line="288" w:lineRule="atLeast"/>
      <w:jc w:val="both"/>
    </w:pPr>
    <w:rPr>
      <w:rFonts w:ascii="Times" w:eastAsia="Times" w:hAnsi="Times" w:cs="Times"/>
      <w:color w:val="000000"/>
      <w:sz w:val="23"/>
      <w:szCs w:val="23"/>
      <w:lang w:val="en" w:eastAsia="en"/>
    </w:rPr>
  </w:style>
  <w:style w:type="paragraph" w:customStyle="1" w:styleId="Para30">
    <w:name w:val="Para 30"/>
    <w:basedOn w:val="Normal"/>
    <w:qFormat/>
    <w:rsid w:val="00740EAB"/>
    <w:pPr>
      <w:spacing w:after="0" w:line="288" w:lineRule="atLeast"/>
      <w:ind w:firstLine="360"/>
      <w:jc w:val="both"/>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740EAB"/>
    <w:pPr>
      <w:spacing w:after="0" w:line="288" w:lineRule="atLeast"/>
      <w:ind w:firstLine="431"/>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740EAB"/>
    <w:rPr>
      <w:i/>
      <w:iCs/>
    </w:rPr>
  </w:style>
  <w:style w:type="character" w:customStyle="1" w:styleId="01Text">
    <w:name w:val="01 Text"/>
    <w:rsid w:val="00740EAB"/>
    <w:rPr>
      <w:sz w:val="18"/>
      <w:szCs w:val="18"/>
    </w:rPr>
  </w:style>
  <w:style w:type="character" w:customStyle="1" w:styleId="02Text">
    <w:name w:val="02 Text"/>
    <w:rsid w:val="00740EAB"/>
    <w:rPr>
      <w:rFonts w:ascii="Times New Roman" w:eastAsia="Times New Roman" w:hAnsi="Times New Roman" w:cs="Times New Roman"/>
      <w:sz w:val="18"/>
      <w:szCs w:val="18"/>
    </w:rPr>
  </w:style>
  <w:style w:type="paragraph" w:customStyle="1" w:styleId="Para18">
    <w:name w:val="Para 18"/>
    <w:basedOn w:val="Normal"/>
    <w:qFormat/>
    <w:rsid w:val="00D25CE0"/>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D82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330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1638</Words>
  <Characters>9340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Value Received</dc:title>
  <dc:subject/>
  <dc:creator>Lawrence Watt-Evans</dc:creator>
  <cp:keywords/>
  <dc:description/>
  <cp:lastModifiedBy>Andrey Piskunov</cp:lastModifiedBy>
  <cp:revision>9</cp:revision>
  <dcterms:created xsi:type="dcterms:W3CDTF">2013-12-23T23:15:00Z</dcterms:created>
  <dcterms:modified xsi:type="dcterms:W3CDTF">2026-01-05T02:50:00Z</dcterms:modified>
  <cp:category/>
</cp:coreProperties>
</file>